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2D" w:rsidRPr="00B1782D" w:rsidRDefault="00B1782D" w:rsidP="00B1782D">
      <w:pPr>
        <w:jc w:val="center"/>
        <w:rPr>
          <w:b/>
          <w:sz w:val="18"/>
          <w:szCs w:val="18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t>Содержание</w:t>
      </w: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 xml:space="preserve">Содержание </w:t>
      </w:r>
      <w:r w:rsidR="00B11DB9" w:rsidRPr="00F72A1A">
        <w:rPr>
          <w:sz w:val="20"/>
          <w:szCs w:val="20"/>
        </w:rPr>
        <w:t xml:space="preserve"> </w:t>
      </w:r>
      <w:r w:rsidRPr="00F72A1A">
        <w:rPr>
          <w:sz w:val="20"/>
          <w:szCs w:val="20"/>
        </w:rPr>
        <w:t>программы………………………………</w:t>
      </w:r>
      <w:r w:rsidR="00D85478">
        <w:rPr>
          <w:sz w:val="20"/>
          <w:szCs w:val="20"/>
        </w:rPr>
        <w:t>…………………..</w:t>
      </w:r>
      <w:r w:rsidR="009445EB">
        <w:rPr>
          <w:sz w:val="20"/>
          <w:szCs w:val="20"/>
        </w:rPr>
        <w:t>1</w:t>
      </w:r>
    </w:p>
    <w:p w:rsidR="00B1782D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Пояснительная записка………………………………</w:t>
      </w:r>
      <w:r w:rsidR="00D85478">
        <w:rPr>
          <w:sz w:val="20"/>
          <w:szCs w:val="20"/>
        </w:rPr>
        <w:t>…………………….</w:t>
      </w:r>
      <w:r w:rsidR="009445EB">
        <w:rPr>
          <w:sz w:val="20"/>
          <w:szCs w:val="20"/>
        </w:rPr>
        <w:t>2</w:t>
      </w:r>
    </w:p>
    <w:p w:rsidR="00CB4EB7" w:rsidRPr="00CB4EB7" w:rsidRDefault="00CB4EB7" w:rsidP="00CB4EB7">
      <w:pPr>
        <w:rPr>
          <w:rStyle w:val="ac"/>
          <w:b w:val="0"/>
          <w:color w:val="000000"/>
          <w:sz w:val="20"/>
          <w:szCs w:val="20"/>
        </w:rPr>
      </w:pPr>
      <w:r w:rsidRPr="00CB4EB7">
        <w:rPr>
          <w:rStyle w:val="ac"/>
          <w:b w:val="0"/>
          <w:color w:val="000000"/>
          <w:sz w:val="20"/>
          <w:szCs w:val="20"/>
        </w:rPr>
        <w:t>Организационно-методические указания</w:t>
      </w:r>
      <w:r>
        <w:rPr>
          <w:rStyle w:val="ac"/>
          <w:b w:val="0"/>
          <w:color w:val="000000"/>
          <w:sz w:val="20"/>
          <w:szCs w:val="20"/>
        </w:rPr>
        <w:t>………………………………...3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Цели и задачи секционной работы</w:t>
      </w:r>
    </w:p>
    <w:p w:rsidR="00B1782D" w:rsidRPr="00F72A1A" w:rsidRDefault="00B1782D" w:rsidP="00B11DB9">
      <w:pPr>
        <w:rPr>
          <w:bCs/>
          <w:sz w:val="20"/>
          <w:szCs w:val="20"/>
        </w:rPr>
      </w:pPr>
      <w:r w:rsidRPr="00F72A1A">
        <w:rPr>
          <w:bCs/>
          <w:sz w:val="20"/>
          <w:szCs w:val="20"/>
        </w:rPr>
        <w:t>Техника безопасности…………………………………</w:t>
      </w:r>
      <w:r w:rsidR="00D85478">
        <w:rPr>
          <w:bCs/>
          <w:sz w:val="20"/>
          <w:szCs w:val="20"/>
        </w:rPr>
        <w:t>…………………..</w:t>
      </w:r>
      <w:r w:rsidR="00CB4EB7">
        <w:rPr>
          <w:bCs/>
          <w:sz w:val="20"/>
          <w:szCs w:val="20"/>
        </w:rPr>
        <w:t>4</w:t>
      </w:r>
    </w:p>
    <w:p w:rsidR="00B1782D" w:rsidRDefault="00B1782D" w:rsidP="00B11DB9">
      <w:pPr>
        <w:rPr>
          <w:rStyle w:val="FontStyle16"/>
          <w:b w:val="0"/>
          <w:sz w:val="20"/>
          <w:szCs w:val="20"/>
        </w:rPr>
      </w:pPr>
      <w:r w:rsidRPr="00F72A1A">
        <w:rPr>
          <w:rStyle w:val="FontStyle16"/>
          <w:b w:val="0"/>
          <w:sz w:val="20"/>
          <w:szCs w:val="20"/>
        </w:rPr>
        <w:t>План распределения программного материала</w:t>
      </w:r>
      <w:r w:rsidR="00632DAE">
        <w:rPr>
          <w:rStyle w:val="FontStyle16"/>
          <w:b w:val="0"/>
          <w:sz w:val="20"/>
          <w:szCs w:val="20"/>
        </w:rPr>
        <w:t>…………………………..5</w:t>
      </w:r>
    </w:p>
    <w:p w:rsidR="009935A6" w:rsidRPr="00F72A1A" w:rsidRDefault="009935A6" w:rsidP="009935A6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Учебно-тренировочная работа на этапе начально</w:t>
      </w:r>
      <w:r>
        <w:rPr>
          <w:rStyle w:val="text1"/>
          <w:rFonts w:ascii="Times New Roman" w:hAnsi="Times New Roman" w:cs="Times New Roman"/>
          <w:color w:val="000000"/>
        </w:rPr>
        <w:t>й подготовки………..6</w:t>
      </w:r>
    </w:p>
    <w:p w:rsidR="00570961" w:rsidRDefault="00570961" w:rsidP="00570961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FontStyle16"/>
          <w:b w:val="0"/>
          <w:sz w:val="20"/>
          <w:szCs w:val="20"/>
        </w:rPr>
        <w:t>Испытания</w:t>
      </w:r>
      <w:r>
        <w:rPr>
          <w:rStyle w:val="text1"/>
          <w:rFonts w:ascii="Times New Roman" w:hAnsi="Times New Roman" w:cs="Times New Roman"/>
          <w:b/>
          <w:color w:val="000000"/>
        </w:rPr>
        <w:t xml:space="preserve"> </w:t>
      </w:r>
      <w:r w:rsidRPr="00C808B8">
        <w:rPr>
          <w:rStyle w:val="text1"/>
          <w:rFonts w:ascii="Times New Roman" w:hAnsi="Times New Roman" w:cs="Times New Roman"/>
          <w:color w:val="000000"/>
        </w:rPr>
        <w:t>по технической подготовленности</w:t>
      </w:r>
    </w:p>
    <w:p w:rsidR="00570961" w:rsidRPr="00570961" w:rsidRDefault="00570961" w:rsidP="00B11DB9">
      <w:pPr>
        <w:rPr>
          <w:rStyle w:val="FontStyle16"/>
          <w:bCs w:val="0"/>
          <w:color w:val="000000"/>
          <w:sz w:val="20"/>
          <w:szCs w:val="20"/>
        </w:rPr>
      </w:pPr>
      <w:r w:rsidRPr="00570961">
        <w:rPr>
          <w:rStyle w:val="FontStyle16"/>
          <w:b w:val="0"/>
          <w:sz w:val="20"/>
          <w:szCs w:val="20"/>
        </w:rPr>
        <w:t>Нормативы</w:t>
      </w:r>
      <w:r w:rsidRPr="00570961">
        <w:rPr>
          <w:rStyle w:val="text1"/>
          <w:rFonts w:ascii="Times New Roman" w:hAnsi="Times New Roman" w:cs="Times New Roman"/>
          <w:b/>
          <w:color w:val="000000"/>
        </w:rPr>
        <w:t xml:space="preserve"> </w:t>
      </w:r>
      <w:r>
        <w:rPr>
          <w:rStyle w:val="text1"/>
          <w:rFonts w:ascii="Times New Roman" w:hAnsi="Times New Roman" w:cs="Times New Roman"/>
          <w:color w:val="000000"/>
        </w:rPr>
        <w:t>по технической подготовленности</w:t>
      </w:r>
      <w:r>
        <w:rPr>
          <w:rStyle w:val="FontStyle16"/>
          <w:b w:val="0"/>
          <w:sz w:val="20"/>
          <w:szCs w:val="20"/>
        </w:rPr>
        <w:t>………………………....7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Содержание тренировочных занятий по «Лап</w:t>
      </w:r>
      <w:r w:rsidR="00632DAE">
        <w:rPr>
          <w:sz w:val="20"/>
          <w:szCs w:val="20"/>
        </w:rPr>
        <w:t>те»</w:t>
      </w:r>
      <w:r w:rsidR="00570961">
        <w:rPr>
          <w:sz w:val="20"/>
          <w:szCs w:val="20"/>
        </w:rPr>
        <w:t>……………………8-10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Таблица контингента занимающихся в секции «Лапта»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Таблица записи занятий</w:t>
      </w:r>
      <w:r w:rsidR="009935A6">
        <w:rPr>
          <w:sz w:val="20"/>
          <w:szCs w:val="20"/>
        </w:rPr>
        <w:t>………………………………………………….11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Таблица протокола сдачи предварительных тестов для у</w:t>
      </w:r>
      <w:r w:rsidR="009935A6">
        <w:rPr>
          <w:sz w:val="20"/>
          <w:szCs w:val="20"/>
        </w:rPr>
        <w:t>частников начальной подготовки</w:t>
      </w:r>
    </w:p>
    <w:p w:rsidR="003A5F46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 xml:space="preserve">План - конспект № </w:t>
      </w:r>
      <w:r w:rsidR="00F0058C" w:rsidRPr="00F72A1A">
        <w:rPr>
          <w:sz w:val="20"/>
          <w:szCs w:val="20"/>
        </w:rPr>
        <w:t>1</w:t>
      </w:r>
      <w:r w:rsidR="003A5F46">
        <w:rPr>
          <w:sz w:val="20"/>
          <w:szCs w:val="20"/>
        </w:rPr>
        <w:t>…………</w:t>
      </w:r>
      <w:r w:rsidR="009935A6">
        <w:rPr>
          <w:sz w:val="20"/>
          <w:szCs w:val="20"/>
        </w:rPr>
        <w:t>………………………………………..12-14</w:t>
      </w:r>
    </w:p>
    <w:p w:rsidR="00B1782D" w:rsidRPr="00F72A1A" w:rsidRDefault="003A5F46" w:rsidP="00B11DB9">
      <w:pPr>
        <w:rPr>
          <w:sz w:val="20"/>
          <w:szCs w:val="20"/>
        </w:rPr>
      </w:pPr>
      <w:r>
        <w:rPr>
          <w:sz w:val="20"/>
          <w:szCs w:val="20"/>
        </w:rPr>
        <w:t>Правила игры……...</w:t>
      </w:r>
      <w:r w:rsidR="00EF734C">
        <w:rPr>
          <w:sz w:val="20"/>
          <w:szCs w:val="20"/>
        </w:rPr>
        <w:t>…………………………………………………</w:t>
      </w:r>
      <w:r w:rsidR="009935A6">
        <w:rPr>
          <w:sz w:val="20"/>
          <w:szCs w:val="20"/>
        </w:rPr>
        <w:t>……</w:t>
      </w:r>
      <w:r w:rsidR="00EF734C">
        <w:rPr>
          <w:sz w:val="20"/>
          <w:szCs w:val="20"/>
        </w:rPr>
        <w:t>15</w:t>
      </w:r>
    </w:p>
    <w:p w:rsidR="00D85478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Карточка дополнительного задания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 xml:space="preserve">для </w:t>
      </w:r>
      <w:proofErr w:type="spellStart"/>
      <w:r w:rsidRPr="00F72A1A">
        <w:rPr>
          <w:sz w:val="20"/>
          <w:szCs w:val="20"/>
        </w:rPr>
        <w:t>лапт</w:t>
      </w:r>
      <w:r w:rsidR="00D85478">
        <w:rPr>
          <w:sz w:val="20"/>
          <w:szCs w:val="20"/>
        </w:rPr>
        <w:t>истов</w:t>
      </w:r>
      <w:proofErr w:type="spellEnd"/>
      <w:r w:rsidR="00D85478">
        <w:rPr>
          <w:sz w:val="20"/>
          <w:szCs w:val="20"/>
        </w:rPr>
        <w:t xml:space="preserve"> (домашнее задание)№1………………………………….</w:t>
      </w:r>
      <w:r w:rsidR="00EF734C">
        <w:rPr>
          <w:sz w:val="20"/>
          <w:szCs w:val="20"/>
        </w:rPr>
        <w:t>16</w:t>
      </w:r>
    </w:p>
    <w:p w:rsidR="00D85478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Карточка дополнительного задания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 xml:space="preserve">для </w:t>
      </w:r>
      <w:proofErr w:type="spellStart"/>
      <w:r w:rsidRPr="00F72A1A">
        <w:rPr>
          <w:sz w:val="20"/>
          <w:szCs w:val="20"/>
        </w:rPr>
        <w:t>лаптистов</w:t>
      </w:r>
      <w:proofErr w:type="spellEnd"/>
      <w:r w:rsidRPr="00F72A1A">
        <w:rPr>
          <w:sz w:val="20"/>
          <w:szCs w:val="20"/>
        </w:rPr>
        <w:t xml:space="preserve"> (домашнее задание)№2……………………………</w:t>
      </w:r>
      <w:r w:rsidR="00D85478">
        <w:rPr>
          <w:sz w:val="20"/>
          <w:szCs w:val="20"/>
        </w:rPr>
        <w:t>…….</w:t>
      </w:r>
      <w:r w:rsidR="00EF734C">
        <w:rPr>
          <w:sz w:val="20"/>
          <w:szCs w:val="20"/>
        </w:rPr>
        <w:t>17</w:t>
      </w:r>
    </w:p>
    <w:p w:rsidR="00B1782D" w:rsidRPr="00F72A1A" w:rsidRDefault="00B1782D" w:rsidP="00B11DB9">
      <w:pPr>
        <w:pStyle w:val="aa"/>
        <w:rPr>
          <w:rStyle w:val="ac"/>
          <w:b w:val="0"/>
          <w:color w:val="000000"/>
          <w:sz w:val="20"/>
          <w:szCs w:val="20"/>
        </w:rPr>
      </w:pPr>
      <w:r w:rsidRPr="00F72A1A">
        <w:rPr>
          <w:rStyle w:val="ac"/>
          <w:b w:val="0"/>
          <w:color w:val="000000"/>
          <w:sz w:val="20"/>
          <w:szCs w:val="20"/>
        </w:rPr>
        <w:t>П</w:t>
      </w:r>
      <w:r w:rsidR="00632DAE">
        <w:rPr>
          <w:rStyle w:val="ac"/>
          <w:b w:val="0"/>
          <w:color w:val="000000"/>
          <w:sz w:val="20"/>
          <w:szCs w:val="20"/>
        </w:rPr>
        <w:t>едагогический контроль</w:t>
      </w:r>
      <w:r w:rsidR="00EF734C">
        <w:rPr>
          <w:rStyle w:val="ac"/>
          <w:b w:val="0"/>
          <w:color w:val="000000"/>
          <w:sz w:val="20"/>
          <w:szCs w:val="20"/>
        </w:rPr>
        <w:t>………………………………………………..18</w:t>
      </w:r>
    </w:p>
    <w:p w:rsidR="00B1782D" w:rsidRPr="00F72A1A" w:rsidRDefault="00B1782D" w:rsidP="00B11DB9">
      <w:pPr>
        <w:pStyle w:val="aa"/>
        <w:rPr>
          <w:rStyle w:val="ac"/>
          <w:b w:val="0"/>
          <w:color w:val="000000"/>
          <w:sz w:val="20"/>
          <w:szCs w:val="20"/>
        </w:rPr>
      </w:pPr>
      <w:r w:rsidRPr="00F72A1A">
        <w:rPr>
          <w:rStyle w:val="ac"/>
          <w:b w:val="0"/>
          <w:color w:val="000000"/>
          <w:sz w:val="20"/>
          <w:szCs w:val="20"/>
        </w:rPr>
        <w:t>Использованная литература…………………………</w:t>
      </w:r>
      <w:r w:rsidR="00D85478">
        <w:rPr>
          <w:rStyle w:val="ac"/>
          <w:b w:val="0"/>
          <w:color w:val="000000"/>
          <w:sz w:val="20"/>
          <w:szCs w:val="20"/>
        </w:rPr>
        <w:t>…………………...</w:t>
      </w:r>
      <w:r w:rsidR="00EF734C">
        <w:rPr>
          <w:rStyle w:val="ac"/>
          <w:b w:val="0"/>
          <w:color w:val="000000"/>
          <w:sz w:val="20"/>
          <w:szCs w:val="20"/>
        </w:rPr>
        <w:t>19</w:t>
      </w:r>
    </w:p>
    <w:p w:rsidR="00B1782D" w:rsidRPr="00F72A1A" w:rsidRDefault="00B1782D" w:rsidP="00B11DB9">
      <w:pPr>
        <w:pStyle w:val="aa"/>
        <w:rPr>
          <w:rStyle w:val="ac"/>
          <w:b w:val="0"/>
          <w:color w:val="000000"/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bCs/>
        </w:rPr>
      </w:pPr>
    </w:p>
    <w:p w:rsidR="00B1782D" w:rsidRPr="00F72A1A" w:rsidRDefault="00B1782D" w:rsidP="00B11DB9">
      <w:pPr>
        <w:rPr>
          <w:rStyle w:val="FontStyle16"/>
          <w:b w:val="0"/>
          <w:sz w:val="20"/>
          <w:szCs w:val="20"/>
        </w:rPr>
      </w:pPr>
    </w:p>
    <w:p w:rsidR="00B1782D" w:rsidRPr="00F72A1A" w:rsidRDefault="00B1782D" w:rsidP="00B11DB9">
      <w:pPr>
        <w:rPr>
          <w:rStyle w:val="FontStyle16"/>
          <w:b w:val="0"/>
          <w:sz w:val="20"/>
          <w:szCs w:val="20"/>
        </w:rPr>
      </w:pPr>
    </w:p>
    <w:p w:rsidR="00B1782D" w:rsidRPr="00F72A1A" w:rsidRDefault="00B1782D" w:rsidP="00B11DB9">
      <w:pPr>
        <w:rPr>
          <w:bCs/>
          <w:sz w:val="20"/>
          <w:szCs w:val="20"/>
        </w:rPr>
      </w:pPr>
    </w:p>
    <w:p w:rsidR="00B1782D" w:rsidRPr="00F72A1A" w:rsidRDefault="00B1782D" w:rsidP="00B11DB9">
      <w:pPr>
        <w:rPr>
          <w:bCs/>
          <w:sz w:val="20"/>
          <w:szCs w:val="20"/>
        </w:rPr>
      </w:pPr>
    </w:p>
    <w:p w:rsidR="00B1782D" w:rsidRPr="00F72A1A" w:rsidRDefault="00B1782D" w:rsidP="009935A6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lastRenderedPageBreak/>
        <w:t>Пояснительная  записка</w:t>
      </w:r>
    </w:p>
    <w:p w:rsidR="00B1782D" w:rsidRPr="00F72A1A" w:rsidRDefault="00B1782D" w:rsidP="00B11DB9">
      <w:pPr>
        <w:jc w:val="center"/>
        <w:rPr>
          <w:sz w:val="20"/>
          <w:szCs w:val="20"/>
        </w:rPr>
      </w:pP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 xml:space="preserve">Программа служит основным документом </w:t>
      </w:r>
      <w:r w:rsidR="00FB3402">
        <w:rPr>
          <w:rStyle w:val="text1"/>
          <w:rFonts w:ascii="Times New Roman" w:hAnsi="Times New Roman" w:cs="Times New Roman"/>
          <w:color w:val="000000"/>
        </w:rPr>
        <w:t>для подготовки игроков в</w:t>
      </w:r>
      <w:r w:rsidRPr="00F72A1A">
        <w:rPr>
          <w:rStyle w:val="text1"/>
          <w:rFonts w:ascii="Times New Roman" w:hAnsi="Times New Roman" w:cs="Times New Roman"/>
          <w:color w:val="000000"/>
        </w:rPr>
        <w:t xml:space="preserve"> лапту и решению задач физического воспитания детей школьного возраста.</w:t>
      </w:r>
    </w:p>
    <w:p w:rsidR="00B1782D" w:rsidRPr="00F72A1A" w:rsidRDefault="00FB3402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Программа содержит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 xml:space="preserve"> </w:t>
      </w:r>
      <w:r>
        <w:rPr>
          <w:rStyle w:val="text1"/>
          <w:rFonts w:ascii="Times New Roman" w:hAnsi="Times New Roman" w:cs="Times New Roman"/>
          <w:color w:val="000000"/>
        </w:rPr>
        <w:t>обоснованные рекомендации по по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строению, содержанию и органи</w:t>
      </w:r>
      <w:r>
        <w:rPr>
          <w:rStyle w:val="text1"/>
          <w:rFonts w:ascii="Times New Roman" w:hAnsi="Times New Roman" w:cs="Times New Roman"/>
          <w:color w:val="000000"/>
        </w:rPr>
        <w:t>зации учебно-тренировочного про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цесса и</w:t>
      </w:r>
      <w:r>
        <w:rPr>
          <w:rStyle w:val="text1"/>
          <w:rFonts w:ascii="Times New Roman" w:hAnsi="Times New Roman" w:cs="Times New Roman"/>
          <w:color w:val="000000"/>
        </w:rPr>
        <w:t>гроков в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 xml:space="preserve"> лапту.</w:t>
      </w:r>
    </w:p>
    <w:p w:rsidR="006654C6" w:rsidRPr="006654C6" w:rsidRDefault="00FB3402" w:rsidP="006654C6">
      <w:pPr>
        <w:rPr>
          <w:sz w:val="20"/>
          <w:szCs w:val="20"/>
        </w:rPr>
      </w:pPr>
      <w:r>
        <w:rPr>
          <w:rStyle w:val="text1"/>
          <w:rFonts w:ascii="Times New Roman" w:hAnsi="Times New Roman" w:cs="Times New Roman"/>
          <w:color w:val="000000"/>
        </w:rPr>
        <w:t>Спортивная секция  по  лапте при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звана осуществлять физкуль</w:t>
      </w:r>
      <w:r>
        <w:rPr>
          <w:rStyle w:val="text1"/>
          <w:rFonts w:ascii="Times New Roman" w:hAnsi="Times New Roman" w:cs="Times New Roman"/>
          <w:color w:val="000000"/>
        </w:rPr>
        <w:t>турно-оздоровительную и воспита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тельную работу среди детей и п</w:t>
      </w:r>
      <w:r>
        <w:rPr>
          <w:rStyle w:val="text1"/>
          <w:rFonts w:ascii="Times New Roman" w:hAnsi="Times New Roman" w:cs="Times New Roman"/>
          <w:color w:val="000000"/>
        </w:rPr>
        <w:t>одростков, направленную на укре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пление их здоровья и всесто</w:t>
      </w:r>
      <w:r>
        <w:rPr>
          <w:rStyle w:val="text1"/>
          <w:rFonts w:ascii="Times New Roman" w:hAnsi="Times New Roman" w:cs="Times New Roman"/>
          <w:color w:val="000000"/>
        </w:rPr>
        <w:t>роннее физическое развитие; спо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собствовать самосовершенствованию, познанию и творчеству, формир</w:t>
      </w:r>
      <w:r>
        <w:rPr>
          <w:rStyle w:val="text1"/>
          <w:rFonts w:ascii="Times New Roman" w:hAnsi="Times New Roman" w:cs="Times New Roman"/>
          <w:color w:val="000000"/>
        </w:rPr>
        <w:t>ованию здорового образа жизни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, развитию физи</w:t>
      </w:r>
      <w:r>
        <w:rPr>
          <w:rStyle w:val="text1"/>
          <w:rFonts w:ascii="Times New Roman" w:hAnsi="Times New Roman" w:cs="Times New Roman"/>
          <w:color w:val="000000"/>
        </w:rPr>
        <w:t>ческих, интеллектуальных и нрав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ственных способностей, дос</w:t>
      </w:r>
      <w:r>
        <w:rPr>
          <w:rStyle w:val="text1"/>
          <w:rFonts w:ascii="Times New Roman" w:hAnsi="Times New Roman" w:cs="Times New Roman"/>
          <w:color w:val="000000"/>
        </w:rPr>
        <w:t>тижению спортив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ных результатов</w:t>
      </w:r>
      <w:r>
        <w:rPr>
          <w:rStyle w:val="text1"/>
          <w:rFonts w:ascii="Times New Roman" w:hAnsi="Times New Roman" w:cs="Times New Roman"/>
          <w:color w:val="000000"/>
        </w:rPr>
        <w:t xml:space="preserve"> на начальном этапе подготовки</w:t>
      </w:r>
      <w:r w:rsidR="00B1782D" w:rsidRPr="00F72A1A">
        <w:rPr>
          <w:rStyle w:val="text1"/>
          <w:rFonts w:ascii="Times New Roman" w:hAnsi="Times New Roman" w:cs="Times New Roman"/>
          <w:color w:val="000000"/>
        </w:rPr>
        <w:t>.</w:t>
      </w:r>
      <w:r w:rsidR="00B1782D" w:rsidRPr="00F72A1A">
        <w:rPr>
          <w:sz w:val="20"/>
          <w:szCs w:val="20"/>
        </w:rPr>
        <w:t xml:space="preserve"> Важное место в программе занимают теоретические сведения, дающие представления об особенностях занятий физическими упражнениями; о   технических способах и приемах, о </w:t>
      </w:r>
      <w:r>
        <w:rPr>
          <w:sz w:val="20"/>
          <w:szCs w:val="20"/>
        </w:rPr>
        <w:t xml:space="preserve">несложных </w:t>
      </w:r>
      <w:r w:rsidR="00B1782D" w:rsidRPr="00F72A1A">
        <w:rPr>
          <w:sz w:val="20"/>
          <w:szCs w:val="20"/>
        </w:rPr>
        <w:t>тактических комбинациях игры, о значении   формирования жизненно важных двигательных навыков, о необходимости соблю</w:t>
      </w:r>
      <w:r w:rsidR="002E4FAF">
        <w:rPr>
          <w:sz w:val="20"/>
          <w:szCs w:val="20"/>
        </w:rPr>
        <w:t>дения гигиенических требований.</w:t>
      </w:r>
      <w:r w:rsidR="006654C6" w:rsidRPr="006654C6">
        <w:rPr>
          <w:sz w:val="20"/>
          <w:szCs w:val="20"/>
        </w:rPr>
        <w:t xml:space="preserve"> </w:t>
      </w:r>
      <w:r w:rsidR="002E4FAF">
        <w:rPr>
          <w:sz w:val="20"/>
          <w:szCs w:val="20"/>
        </w:rPr>
        <w:t>К</w:t>
      </w:r>
      <w:r w:rsidR="006654C6">
        <w:rPr>
          <w:sz w:val="20"/>
          <w:szCs w:val="20"/>
        </w:rPr>
        <w:t xml:space="preserve"> теоретическим</w:t>
      </w:r>
      <w:r w:rsidR="00B1782D" w:rsidRPr="006654C6">
        <w:rPr>
          <w:sz w:val="20"/>
          <w:szCs w:val="20"/>
        </w:rPr>
        <w:t xml:space="preserve"> сведения</w:t>
      </w:r>
      <w:r w:rsidR="006654C6">
        <w:rPr>
          <w:sz w:val="20"/>
          <w:szCs w:val="20"/>
        </w:rPr>
        <w:t>м</w:t>
      </w:r>
      <w:r w:rsidR="002E4FAF">
        <w:rPr>
          <w:sz w:val="20"/>
          <w:szCs w:val="20"/>
        </w:rPr>
        <w:t xml:space="preserve"> прилагается - </w:t>
      </w:r>
      <w:proofErr w:type="spellStart"/>
      <w:r w:rsidR="002E4FAF">
        <w:rPr>
          <w:sz w:val="20"/>
          <w:szCs w:val="20"/>
        </w:rPr>
        <w:t>флипчарты</w:t>
      </w:r>
      <w:proofErr w:type="spellEnd"/>
      <w:r w:rsidR="00B1782D" w:rsidRPr="006654C6">
        <w:rPr>
          <w:sz w:val="20"/>
          <w:szCs w:val="20"/>
        </w:rPr>
        <w:t xml:space="preserve"> (ИКТ) </w:t>
      </w:r>
      <w:r w:rsidR="006654C6">
        <w:rPr>
          <w:sz w:val="20"/>
          <w:szCs w:val="20"/>
        </w:rPr>
        <w:t>и наглядно</w:t>
      </w:r>
      <w:r w:rsidR="002E4FAF">
        <w:rPr>
          <w:sz w:val="20"/>
          <w:szCs w:val="20"/>
        </w:rPr>
        <w:t>е</w:t>
      </w:r>
      <w:r w:rsidR="006654C6">
        <w:rPr>
          <w:sz w:val="20"/>
          <w:szCs w:val="20"/>
        </w:rPr>
        <w:t xml:space="preserve"> пособи</w:t>
      </w:r>
      <w:r w:rsidR="002E4FAF">
        <w:rPr>
          <w:sz w:val="20"/>
          <w:szCs w:val="20"/>
        </w:rPr>
        <w:t>е</w:t>
      </w:r>
      <w:r w:rsidR="006654C6" w:rsidRPr="006654C6">
        <w:rPr>
          <w:sz w:val="20"/>
          <w:szCs w:val="20"/>
        </w:rPr>
        <w:t xml:space="preserve"> для программного материала по </w:t>
      </w:r>
      <w:r w:rsidR="002E4FAF" w:rsidRPr="00F72A1A">
        <w:rPr>
          <w:sz w:val="20"/>
          <w:szCs w:val="20"/>
        </w:rPr>
        <w:t>изучаемым темам</w:t>
      </w:r>
      <w:r w:rsidR="002E4FAF" w:rsidRPr="006654C6">
        <w:rPr>
          <w:sz w:val="20"/>
          <w:szCs w:val="20"/>
        </w:rPr>
        <w:t xml:space="preserve"> </w:t>
      </w:r>
      <w:r w:rsidR="006654C6" w:rsidRPr="006654C6">
        <w:rPr>
          <w:sz w:val="20"/>
          <w:szCs w:val="20"/>
        </w:rPr>
        <w:t>секционной работе «Лапта</w:t>
      </w:r>
      <w:r w:rsidR="002E4FAF">
        <w:rPr>
          <w:sz w:val="20"/>
          <w:szCs w:val="20"/>
        </w:rPr>
        <w:t xml:space="preserve"> (см. Дополнительный материал).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sz w:val="20"/>
          <w:szCs w:val="20"/>
        </w:rPr>
        <w:t>В практическую часть программного материала вошло описание упражнений, направленных на</w:t>
      </w:r>
      <w:r w:rsidR="002E4FAF">
        <w:rPr>
          <w:sz w:val="20"/>
          <w:szCs w:val="20"/>
        </w:rPr>
        <w:t xml:space="preserve"> общую физическую подготовку</w:t>
      </w:r>
      <w:r w:rsidRPr="00F72A1A">
        <w:rPr>
          <w:sz w:val="20"/>
          <w:szCs w:val="20"/>
        </w:rPr>
        <w:t xml:space="preserve">, а также описание приёмов овладения техническими элементами игры, применения сформированных навыков и умений в более сложных непривычных условиях, и  приемных испытаний </w:t>
      </w:r>
      <w:proofErr w:type="spellStart"/>
      <w:r w:rsidRPr="00F72A1A">
        <w:rPr>
          <w:sz w:val="20"/>
          <w:szCs w:val="20"/>
        </w:rPr>
        <w:t>лаптистов</w:t>
      </w:r>
      <w:proofErr w:type="spellEnd"/>
      <w:r w:rsidRPr="00F72A1A">
        <w:rPr>
          <w:sz w:val="20"/>
          <w:szCs w:val="20"/>
        </w:rPr>
        <w:t xml:space="preserve">. </w:t>
      </w:r>
      <w:r w:rsidRPr="00F72A1A">
        <w:rPr>
          <w:rStyle w:val="text1"/>
          <w:rFonts w:ascii="Times New Roman" w:hAnsi="Times New Roman" w:cs="Times New Roman"/>
          <w:color w:val="000000"/>
        </w:rPr>
        <w:t>Основными условиями выполнен</w:t>
      </w:r>
      <w:r w:rsidR="00682184">
        <w:rPr>
          <w:rStyle w:val="text1"/>
          <w:rFonts w:ascii="Times New Roman" w:hAnsi="Times New Roman" w:cs="Times New Roman"/>
          <w:color w:val="000000"/>
        </w:rPr>
        <w:t>ия этих задач является многолет</w:t>
      </w:r>
      <w:r w:rsidRPr="00F72A1A">
        <w:rPr>
          <w:rStyle w:val="text1"/>
          <w:rFonts w:ascii="Times New Roman" w:hAnsi="Times New Roman" w:cs="Times New Roman"/>
          <w:color w:val="000000"/>
        </w:rPr>
        <w:t>няя (2009-2015гг) и целенаправленная работа с юными игроками, которая предусматривает: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привлечение детей и подростков к систематическим занятиям спортом;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укрепление здоровья учащихся и развитие физических качеств.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Программа является основным</w:t>
      </w:r>
      <w:r w:rsidR="00682184">
        <w:rPr>
          <w:rStyle w:val="text1"/>
          <w:rFonts w:ascii="Times New Roman" w:hAnsi="Times New Roman" w:cs="Times New Roman"/>
          <w:color w:val="000000"/>
        </w:rPr>
        <w:t xml:space="preserve"> документом при проведении заня</w:t>
      </w:r>
      <w:r w:rsidRPr="00F72A1A">
        <w:rPr>
          <w:rStyle w:val="text1"/>
          <w:rFonts w:ascii="Times New Roman" w:hAnsi="Times New Roman" w:cs="Times New Roman"/>
          <w:color w:val="000000"/>
        </w:rPr>
        <w:t>тий в спортивной  секции, однако она не должна рассматриваться как единственно возможный вариант планирования учебно-тренировоч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ного процесса.</w:t>
      </w:r>
    </w:p>
    <w:p w:rsidR="00B1782D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 xml:space="preserve">Программа  рассчитана  на  проведение еженедельно  2-х  учебных  часов. В  течение  </w:t>
      </w:r>
      <w:r w:rsidRPr="00F72A1A">
        <w:rPr>
          <w:sz w:val="20"/>
          <w:szCs w:val="20"/>
        </w:rPr>
        <w:t>года  предполагается</w:t>
      </w:r>
      <w:r w:rsidRPr="00F72A1A">
        <w:rPr>
          <w:rStyle w:val="text1"/>
          <w:rFonts w:ascii="Times New Roman" w:hAnsi="Times New Roman" w:cs="Times New Roman"/>
          <w:color w:val="000000"/>
        </w:rPr>
        <w:t xml:space="preserve">  провести  68у/ч  тренировок.</w:t>
      </w:r>
    </w:p>
    <w:p w:rsidR="00D85478" w:rsidRDefault="00D85478" w:rsidP="00D85478">
      <w:pPr>
        <w:jc w:val="center"/>
        <w:rPr>
          <w:rStyle w:val="ac"/>
          <w:color w:val="000000"/>
          <w:sz w:val="20"/>
          <w:szCs w:val="20"/>
        </w:rPr>
      </w:pPr>
      <w:r w:rsidRPr="00F72A1A">
        <w:rPr>
          <w:rStyle w:val="ac"/>
          <w:color w:val="000000"/>
          <w:sz w:val="20"/>
          <w:szCs w:val="20"/>
        </w:rPr>
        <w:lastRenderedPageBreak/>
        <w:t>Организационно-методические указания</w:t>
      </w:r>
    </w:p>
    <w:p w:rsidR="00D85478" w:rsidRDefault="00D85478" w:rsidP="00D85478">
      <w:pPr>
        <w:jc w:val="center"/>
        <w:rPr>
          <w:rStyle w:val="ac"/>
          <w:color w:val="000000"/>
          <w:sz w:val="20"/>
          <w:szCs w:val="20"/>
        </w:rPr>
      </w:pPr>
    </w:p>
    <w:p w:rsidR="00B1782D" w:rsidRPr="00F72A1A" w:rsidRDefault="00B1782D" w:rsidP="00B11DB9">
      <w:pPr>
        <w:rPr>
          <w:bCs/>
          <w:color w:val="000000"/>
          <w:sz w:val="20"/>
          <w:szCs w:val="20"/>
        </w:rPr>
      </w:pPr>
      <w:r w:rsidRPr="00F72A1A">
        <w:rPr>
          <w:rStyle w:val="ac"/>
          <w:color w:val="000000"/>
          <w:sz w:val="20"/>
          <w:szCs w:val="20"/>
        </w:rPr>
        <w:t>1. Организационно-методические указания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Подготовка юных спортсменов - предусматривает этапы:</w:t>
      </w:r>
    </w:p>
    <w:p w:rsidR="00B1782D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 xml:space="preserve">- </w:t>
      </w:r>
      <w:r w:rsidRPr="00F72A1A">
        <w:rPr>
          <w:rStyle w:val="ac"/>
          <w:color w:val="000000"/>
          <w:sz w:val="20"/>
          <w:szCs w:val="20"/>
        </w:rPr>
        <w:t>начальной подготовки (68у/ч)</w:t>
      </w:r>
      <w:r w:rsidRPr="00F72A1A">
        <w:rPr>
          <w:rStyle w:val="text1"/>
          <w:rFonts w:ascii="Times New Roman" w:hAnsi="Times New Roman" w:cs="Times New Roman"/>
          <w:color w:val="000000"/>
        </w:rPr>
        <w:t xml:space="preserve">  - воспитание интереса детей к спорту и приобщен</w:t>
      </w:r>
      <w:r w:rsidR="00682184">
        <w:rPr>
          <w:rStyle w:val="text1"/>
          <w:rFonts w:ascii="Times New Roman" w:hAnsi="Times New Roman" w:cs="Times New Roman"/>
          <w:color w:val="000000"/>
        </w:rPr>
        <w:t>ие их к  лапте: начальное обуче</w:t>
      </w:r>
      <w:r w:rsidRPr="00F72A1A">
        <w:rPr>
          <w:rStyle w:val="text1"/>
          <w:rFonts w:ascii="Times New Roman" w:hAnsi="Times New Roman" w:cs="Times New Roman"/>
          <w:color w:val="000000"/>
        </w:rPr>
        <w:t>ние технике и тактике, правилам игры; развитие физических качеств с учетом специфики лапты, воспи</w:t>
      </w:r>
      <w:r w:rsidR="00682184">
        <w:rPr>
          <w:rStyle w:val="text1"/>
          <w:rFonts w:ascii="Times New Roman" w:hAnsi="Times New Roman" w:cs="Times New Roman"/>
          <w:color w:val="000000"/>
        </w:rPr>
        <w:t>тание умений соревноваться инди</w:t>
      </w:r>
      <w:r w:rsidRPr="00F72A1A">
        <w:rPr>
          <w:rStyle w:val="text1"/>
          <w:rFonts w:ascii="Times New Roman" w:hAnsi="Times New Roman" w:cs="Times New Roman"/>
          <w:color w:val="000000"/>
        </w:rPr>
        <w:t>видуально (физическая и техническая подготовка) и коллективно (подвижные игры, мини-лапта); о</w:t>
      </w:r>
      <w:r w:rsidR="00682184">
        <w:rPr>
          <w:rStyle w:val="text1"/>
          <w:rFonts w:ascii="Times New Roman" w:hAnsi="Times New Roman" w:cs="Times New Roman"/>
          <w:color w:val="000000"/>
        </w:rPr>
        <w:t>своение основ гигиены и самокон</w:t>
      </w:r>
      <w:r w:rsidRPr="00F72A1A">
        <w:rPr>
          <w:rStyle w:val="text1"/>
          <w:rFonts w:ascii="Times New Roman" w:hAnsi="Times New Roman" w:cs="Times New Roman"/>
          <w:color w:val="000000"/>
        </w:rPr>
        <w:t>троля.</w:t>
      </w:r>
    </w:p>
    <w:p w:rsidR="00F72A1A" w:rsidRPr="00F72A1A" w:rsidRDefault="00F72A1A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B1782D" w:rsidRPr="00F72A1A" w:rsidRDefault="00B1782D" w:rsidP="00B11DB9">
      <w:pPr>
        <w:rPr>
          <w:rStyle w:val="ac"/>
          <w:color w:val="000000"/>
          <w:sz w:val="20"/>
          <w:szCs w:val="20"/>
        </w:rPr>
      </w:pPr>
      <w:r w:rsidRPr="00F72A1A">
        <w:rPr>
          <w:rStyle w:val="ac"/>
          <w:color w:val="000000"/>
          <w:sz w:val="20"/>
          <w:szCs w:val="20"/>
        </w:rPr>
        <w:t>2. Учебный план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b/>
          <w:bCs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В учебном плане отражены основные задачи и направленность работы по  подготовке игроков в лапту. Распределение времени в учебно</w:t>
      </w:r>
      <w:r w:rsidR="00682184">
        <w:rPr>
          <w:rStyle w:val="text1"/>
          <w:rFonts w:ascii="Times New Roman" w:hAnsi="Times New Roman" w:cs="Times New Roman"/>
          <w:color w:val="000000"/>
        </w:rPr>
        <w:t>м плане на основные разделы тре</w:t>
      </w:r>
      <w:r w:rsidRPr="00F72A1A">
        <w:rPr>
          <w:rStyle w:val="text1"/>
          <w:rFonts w:ascii="Times New Roman" w:hAnsi="Times New Roman" w:cs="Times New Roman"/>
          <w:color w:val="000000"/>
        </w:rPr>
        <w:t>нировки по годам обучения осуществляется в соответствии с конкретными задачами подготовки.</w:t>
      </w:r>
    </w:p>
    <w:p w:rsidR="00B1782D" w:rsidRPr="00F72A1A" w:rsidRDefault="00B1782D" w:rsidP="00B11DB9">
      <w:pPr>
        <w:rPr>
          <w:rStyle w:val="ac"/>
          <w:color w:val="000000"/>
          <w:sz w:val="20"/>
          <w:szCs w:val="20"/>
        </w:rPr>
      </w:pPr>
    </w:p>
    <w:p w:rsidR="00B1782D" w:rsidRPr="00F72A1A" w:rsidRDefault="00B1782D" w:rsidP="00B11DB9">
      <w:pPr>
        <w:rPr>
          <w:rStyle w:val="ac"/>
          <w:color w:val="000000"/>
          <w:sz w:val="20"/>
          <w:szCs w:val="20"/>
        </w:rPr>
      </w:pPr>
      <w:r w:rsidRPr="00F72A1A">
        <w:rPr>
          <w:rStyle w:val="ac"/>
          <w:color w:val="000000"/>
          <w:sz w:val="20"/>
          <w:szCs w:val="20"/>
        </w:rPr>
        <w:t>3. Программный материал для практических занятий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Программный материал на этапах начальной подготовки должен быть представлен в виде тренировочных заданий. Преимущественная направленность тренировочного процесса по годам обучения определяется с учетом задач, принципов и содержан</w:t>
      </w:r>
      <w:r w:rsidR="00682184">
        <w:rPr>
          <w:rStyle w:val="text1"/>
          <w:rFonts w:ascii="Times New Roman" w:hAnsi="Times New Roman" w:cs="Times New Roman"/>
          <w:color w:val="000000"/>
        </w:rPr>
        <w:t>ия работы в процессе двухлетней</w:t>
      </w:r>
      <w:r w:rsidRPr="00F72A1A">
        <w:rPr>
          <w:rStyle w:val="text1"/>
          <w:rFonts w:ascii="Times New Roman" w:hAnsi="Times New Roman" w:cs="Times New Roman"/>
          <w:color w:val="000000"/>
        </w:rPr>
        <w:t xml:space="preserve"> подготовки юных игроков в лапту.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При составлении блоков тренир</w:t>
      </w:r>
      <w:r w:rsidR="00682184">
        <w:rPr>
          <w:rStyle w:val="text1"/>
          <w:rFonts w:ascii="Times New Roman" w:hAnsi="Times New Roman" w:cs="Times New Roman"/>
          <w:color w:val="000000"/>
        </w:rPr>
        <w:t>овочных заданий на этапе началь</w:t>
      </w:r>
      <w:r w:rsidRPr="00F72A1A">
        <w:rPr>
          <w:rStyle w:val="text1"/>
          <w:rFonts w:ascii="Times New Roman" w:hAnsi="Times New Roman" w:cs="Times New Roman"/>
          <w:color w:val="000000"/>
        </w:rPr>
        <w:t>ной подготовки следует особенно</w:t>
      </w:r>
      <w:r w:rsidR="00682184">
        <w:rPr>
          <w:rStyle w:val="text1"/>
          <w:rFonts w:ascii="Times New Roman" w:hAnsi="Times New Roman" w:cs="Times New Roman"/>
          <w:color w:val="000000"/>
        </w:rPr>
        <w:t xml:space="preserve"> широко использовать: стандартно-повторный, игровой ме</w:t>
      </w:r>
      <w:r w:rsidRPr="00F72A1A">
        <w:rPr>
          <w:rStyle w:val="text1"/>
          <w:rFonts w:ascii="Times New Roman" w:hAnsi="Times New Roman" w:cs="Times New Roman"/>
          <w:color w:val="000000"/>
        </w:rPr>
        <w:t>тод, подвижные игры, круговую тренировку</w:t>
      </w:r>
      <w:r w:rsidR="00682184">
        <w:rPr>
          <w:rStyle w:val="text1"/>
          <w:rFonts w:ascii="Times New Roman" w:hAnsi="Times New Roman" w:cs="Times New Roman"/>
          <w:color w:val="000000"/>
        </w:rPr>
        <w:t>,</w:t>
      </w:r>
      <w:r w:rsidRPr="00F72A1A">
        <w:rPr>
          <w:rStyle w:val="text1"/>
          <w:rFonts w:ascii="Times New Roman" w:hAnsi="Times New Roman" w:cs="Times New Roman"/>
          <w:color w:val="000000"/>
        </w:rPr>
        <w:t xml:space="preserve"> эстафеты и упражнения из различных видов спорта. Большое вн</w:t>
      </w:r>
      <w:r w:rsidR="00682184">
        <w:rPr>
          <w:rStyle w:val="text1"/>
          <w:rFonts w:ascii="Times New Roman" w:hAnsi="Times New Roman" w:cs="Times New Roman"/>
          <w:color w:val="000000"/>
        </w:rPr>
        <w:t>имание придается развитию ско</w:t>
      </w:r>
      <w:r w:rsidRPr="00F72A1A">
        <w:rPr>
          <w:rStyle w:val="text1"/>
          <w:rFonts w:ascii="Times New Roman" w:hAnsi="Times New Roman" w:cs="Times New Roman"/>
          <w:color w:val="000000"/>
        </w:rPr>
        <w:t>ростных качеств, быстроты ответн</w:t>
      </w:r>
      <w:r w:rsidR="00682184">
        <w:rPr>
          <w:rStyle w:val="text1"/>
          <w:rFonts w:ascii="Times New Roman" w:hAnsi="Times New Roman" w:cs="Times New Roman"/>
          <w:color w:val="000000"/>
        </w:rPr>
        <w:t>ых действий, ловкости, координа</w:t>
      </w:r>
      <w:r w:rsidRPr="00F72A1A">
        <w:rPr>
          <w:rStyle w:val="text1"/>
          <w:rFonts w:ascii="Times New Roman" w:hAnsi="Times New Roman" w:cs="Times New Roman"/>
          <w:color w:val="000000"/>
        </w:rPr>
        <w:t>ции, выносливости. При этом надо уч</w:t>
      </w:r>
      <w:r w:rsidR="00682184">
        <w:rPr>
          <w:rStyle w:val="text1"/>
          <w:rFonts w:ascii="Times New Roman" w:hAnsi="Times New Roman" w:cs="Times New Roman"/>
          <w:color w:val="000000"/>
        </w:rPr>
        <w:t>итывать, как эти качества транс</w:t>
      </w:r>
      <w:r w:rsidRPr="00F72A1A">
        <w:rPr>
          <w:rStyle w:val="text1"/>
          <w:rFonts w:ascii="Times New Roman" w:hAnsi="Times New Roman" w:cs="Times New Roman"/>
          <w:color w:val="000000"/>
        </w:rPr>
        <w:t>формируются в тактические действия и приемы игры. Целесообразно развивать скоростные качества в упражнениях с битой и мячом.</w:t>
      </w: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633B15">
      <w:pPr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lastRenderedPageBreak/>
        <w:t>Цели и задачи секционной работы:</w:t>
      </w:r>
    </w:p>
    <w:p w:rsidR="00B1782D" w:rsidRPr="00F72A1A" w:rsidRDefault="00B1782D" w:rsidP="00F72A1A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укрепление здоровья и содействие правильному физическому раз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витию;</w:t>
      </w:r>
    </w:p>
    <w:p w:rsidR="00B1782D" w:rsidRPr="00F72A1A" w:rsidRDefault="00B1782D" w:rsidP="00F72A1A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привитие интереса к занятиям по лапте;</w:t>
      </w:r>
    </w:p>
    <w:p w:rsidR="00B1782D" w:rsidRPr="00F72A1A" w:rsidRDefault="00B1782D" w:rsidP="00F72A1A">
      <w:pPr>
        <w:ind w:left="142" w:hanging="142"/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приобретение разносторонней физической подготовленности на основе комплексных упражнений из</w:t>
      </w:r>
      <w:r w:rsidR="00682184">
        <w:rPr>
          <w:rStyle w:val="text1"/>
          <w:rFonts w:ascii="Times New Roman" w:hAnsi="Times New Roman" w:cs="Times New Roman"/>
          <w:color w:val="000000"/>
        </w:rPr>
        <w:t xml:space="preserve"> различных видов спорта, подвиж</w:t>
      </w:r>
      <w:r w:rsidRPr="00F72A1A">
        <w:rPr>
          <w:rStyle w:val="text1"/>
          <w:rFonts w:ascii="Times New Roman" w:hAnsi="Times New Roman" w:cs="Times New Roman"/>
          <w:color w:val="000000"/>
        </w:rPr>
        <w:t>ных и спортивных игр;</w:t>
      </w:r>
    </w:p>
    <w:p w:rsidR="00B1782D" w:rsidRPr="00F72A1A" w:rsidRDefault="00B1782D" w:rsidP="00F72A1A">
      <w:pPr>
        <w:ind w:left="142" w:hanging="142"/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 овладение основами техники перемещения, передачи и ловли мяча, ударов битой по мячу;</w:t>
      </w:r>
    </w:p>
    <w:p w:rsidR="00B1782D" w:rsidRPr="00F72A1A" w:rsidRDefault="00B1782D" w:rsidP="00F72A1A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начальное обучение тактическим действиям, приучение к игровой обстановке;</w:t>
      </w:r>
    </w:p>
    <w:p w:rsidR="00B1782D" w:rsidRPr="00F72A1A" w:rsidRDefault="00B1782D" w:rsidP="00F72A1A">
      <w:pPr>
        <w:rPr>
          <w:sz w:val="20"/>
          <w:szCs w:val="2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 xml:space="preserve">- </w:t>
      </w:r>
      <w:r w:rsidRPr="00F72A1A">
        <w:rPr>
          <w:sz w:val="20"/>
          <w:szCs w:val="20"/>
        </w:rPr>
        <w:t>подготовка обучающихся к стыковочным играм.</w:t>
      </w:r>
    </w:p>
    <w:p w:rsidR="00B1782D" w:rsidRPr="00F72A1A" w:rsidRDefault="00B1782D" w:rsidP="00F72A1A">
      <w:pPr>
        <w:rPr>
          <w:sz w:val="20"/>
          <w:szCs w:val="20"/>
        </w:rPr>
      </w:pPr>
      <w:r w:rsidRPr="00F72A1A">
        <w:rPr>
          <w:sz w:val="20"/>
          <w:szCs w:val="20"/>
        </w:rPr>
        <w:t>- воспитание  дружеских отношений, товарищества, коллективизм.</w:t>
      </w:r>
    </w:p>
    <w:p w:rsidR="00B1782D" w:rsidRPr="00F72A1A" w:rsidRDefault="00B1782D" w:rsidP="00B11DB9">
      <w:pPr>
        <w:rPr>
          <w:sz w:val="20"/>
          <w:szCs w:val="20"/>
        </w:rPr>
      </w:pPr>
    </w:p>
    <w:p w:rsidR="00B1782D" w:rsidRDefault="00B1782D" w:rsidP="00B11DB9">
      <w:pPr>
        <w:ind w:firstLine="540"/>
        <w:jc w:val="center"/>
        <w:rPr>
          <w:b/>
          <w:bCs/>
          <w:sz w:val="20"/>
          <w:szCs w:val="20"/>
        </w:rPr>
      </w:pPr>
      <w:r w:rsidRPr="00F72A1A">
        <w:rPr>
          <w:b/>
          <w:bCs/>
          <w:sz w:val="20"/>
          <w:szCs w:val="20"/>
        </w:rPr>
        <w:t>Техника безопасности</w:t>
      </w:r>
    </w:p>
    <w:p w:rsidR="00633B15" w:rsidRPr="00F72A1A" w:rsidRDefault="00633B15" w:rsidP="00B11DB9">
      <w:pPr>
        <w:ind w:firstLine="540"/>
        <w:jc w:val="center"/>
        <w:rPr>
          <w:b/>
          <w:bCs/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В предлагаемых правилах игры в лапту учтены все условия, которые позволяют обходиться практически без травм.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Например, для избегания травм при подаче мяча введены следующие условия: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1.Подбрасывание мяча выполняется самим бьющим игроком, так как:</w:t>
      </w:r>
    </w:p>
    <w:p w:rsidR="00B1782D" w:rsidRPr="00F72A1A" w:rsidRDefault="00B1782D" w:rsidP="00B11DB9">
      <w:pPr>
        <w:numPr>
          <w:ilvl w:val="0"/>
          <w:numId w:val="4"/>
        </w:numPr>
        <w:tabs>
          <w:tab w:val="left" w:pos="0"/>
        </w:tabs>
        <w:suppressAutoHyphens/>
        <w:rPr>
          <w:sz w:val="20"/>
          <w:szCs w:val="20"/>
        </w:rPr>
      </w:pPr>
      <w:r w:rsidRPr="00F72A1A">
        <w:rPr>
          <w:sz w:val="20"/>
          <w:szCs w:val="20"/>
        </w:rPr>
        <w:t>лапта вылетает при ударе по мячу (если ребенок слаб физически или плохо владеет техникой), а игрок, набрасывающий ему мяч, стоит как раз со стороны бьющей руки;</w:t>
      </w:r>
    </w:p>
    <w:p w:rsidR="00B1782D" w:rsidRPr="00F72A1A" w:rsidRDefault="00B1782D" w:rsidP="00B11DB9">
      <w:pPr>
        <w:numPr>
          <w:ilvl w:val="0"/>
          <w:numId w:val="4"/>
        </w:numPr>
        <w:tabs>
          <w:tab w:val="left" w:pos="0"/>
        </w:tabs>
        <w:suppressAutoHyphens/>
        <w:rPr>
          <w:sz w:val="20"/>
          <w:szCs w:val="20"/>
        </w:rPr>
      </w:pPr>
      <w:r w:rsidRPr="00F72A1A">
        <w:rPr>
          <w:sz w:val="20"/>
          <w:szCs w:val="20"/>
        </w:rPr>
        <w:t>игрок непредсказуемо бросает лапту перед началом перебежки и может травмировать набрасывающего или стоящих рядом игроков.</w:t>
      </w:r>
    </w:p>
    <w:p w:rsidR="00B1782D" w:rsidRPr="00F72A1A" w:rsidRDefault="00B1782D" w:rsidP="00B11DB9">
      <w:pPr>
        <w:numPr>
          <w:ilvl w:val="0"/>
          <w:numId w:val="3"/>
        </w:numPr>
        <w:tabs>
          <w:tab w:val="left" w:pos="0"/>
        </w:tabs>
        <w:suppressAutoHyphens/>
        <w:rPr>
          <w:sz w:val="20"/>
          <w:szCs w:val="20"/>
        </w:rPr>
      </w:pPr>
      <w:r w:rsidRPr="00F72A1A">
        <w:rPr>
          <w:sz w:val="20"/>
          <w:szCs w:val="20"/>
        </w:rPr>
        <w:t xml:space="preserve"> Расположение игроков города в строго определенных зонах (по предыдущей причине).</w:t>
      </w:r>
    </w:p>
    <w:p w:rsidR="00B1782D" w:rsidRPr="00F72A1A" w:rsidRDefault="00B1782D" w:rsidP="00B11DB9">
      <w:pPr>
        <w:numPr>
          <w:ilvl w:val="0"/>
          <w:numId w:val="3"/>
        </w:numPr>
        <w:tabs>
          <w:tab w:val="left" w:pos="0"/>
        </w:tabs>
        <w:suppressAutoHyphens/>
        <w:rPr>
          <w:sz w:val="20"/>
          <w:szCs w:val="20"/>
        </w:rPr>
      </w:pPr>
      <w:r w:rsidRPr="00F72A1A">
        <w:rPr>
          <w:sz w:val="20"/>
          <w:szCs w:val="20"/>
        </w:rPr>
        <w:t xml:space="preserve"> Имеется штрафная зона, которая предохраняет водящих от сильного удара мячом и от самой лапты в случае ее вылета из рук бьющего.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Учителю также необходимо систематически и комплексно готовить ребенка к игре, что позволит ему приобрести определенные навыки и опыт и избежать травм.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Учет всего вышесказанного позволяет сделать игру практически безопасной. Однако предусмотреть все возможное в работе с детьми трудно.</w:t>
      </w:r>
    </w:p>
    <w:p w:rsidR="00B1782D" w:rsidRDefault="00B1782D" w:rsidP="00CB4EB7">
      <w:pPr>
        <w:rPr>
          <w:sz w:val="20"/>
          <w:szCs w:val="20"/>
        </w:rPr>
      </w:pPr>
      <w:r w:rsidRPr="00F72A1A">
        <w:rPr>
          <w:sz w:val="20"/>
          <w:szCs w:val="20"/>
        </w:rPr>
        <w:t>Ни в коем случае нельзя отправлять получившего легкую травму ребенка в медицинский пункт одного. Сопровождение необходимо, поскольку получившие травму дети часто боятся идти  к врачу, или по дороге с</w:t>
      </w:r>
      <w:r w:rsidR="00570961">
        <w:rPr>
          <w:sz w:val="20"/>
          <w:szCs w:val="20"/>
        </w:rPr>
        <w:t>остояние их может их ухудшиться</w:t>
      </w:r>
    </w:p>
    <w:p w:rsidR="00570961" w:rsidRPr="00CB4EB7" w:rsidRDefault="00570961" w:rsidP="00CB4EB7">
      <w:pPr>
        <w:rPr>
          <w:rStyle w:val="FontStyle16"/>
          <w:b w:val="0"/>
          <w:bCs w:val="0"/>
          <w:sz w:val="20"/>
          <w:szCs w:val="20"/>
        </w:rPr>
      </w:pPr>
    </w:p>
    <w:p w:rsidR="00B1782D" w:rsidRPr="00F72A1A" w:rsidRDefault="00B1782D" w:rsidP="00B11DB9">
      <w:pPr>
        <w:jc w:val="center"/>
        <w:rPr>
          <w:rStyle w:val="FontStyle16"/>
          <w:sz w:val="20"/>
          <w:szCs w:val="20"/>
        </w:rPr>
      </w:pPr>
      <w:r w:rsidRPr="00F72A1A">
        <w:rPr>
          <w:rStyle w:val="FontStyle16"/>
          <w:sz w:val="20"/>
          <w:szCs w:val="20"/>
        </w:rPr>
        <w:t>План распределения программного материала</w:t>
      </w:r>
    </w:p>
    <w:p w:rsidR="00B1782D" w:rsidRPr="00F72A1A" w:rsidRDefault="00B1782D" w:rsidP="00B11DB9">
      <w:pPr>
        <w:jc w:val="center"/>
        <w:rPr>
          <w:rStyle w:val="FontStyle16"/>
          <w:sz w:val="20"/>
          <w:szCs w:val="20"/>
        </w:rPr>
      </w:pPr>
      <w:r w:rsidRPr="00F72A1A">
        <w:rPr>
          <w:rStyle w:val="FontStyle16"/>
          <w:sz w:val="20"/>
          <w:szCs w:val="20"/>
        </w:rPr>
        <w:t>на 2015-2017г</w:t>
      </w:r>
    </w:p>
    <w:tbl>
      <w:tblPr>
        <w:tblpPr w:leftFromText="180" w:rightFromText="180" w:vertAnchor="text" w:horzAnchor="margin" w:tblpXSpec="center" w:tblpY="333"/>
        <w:tblW w:w="72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331"/>
        <w:gridCol w:w="5906"/>
        <w:gridCol w:w="567"/>
      </w:tblGrid>
      <w:tr w:rsidR="00B1782D" w:rsidRPr="00F72A1A" w:rsidTr="00F72A1A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8"/>
                <w:b w:val="0"/>
                <w:sz w:val="20"/>
                <w:szCs w:val="20"/>
              </w:rPr>
            </w:pPr>
            <w:r w:rsidRPr="00F72A1A">
              <w:rPr>
                <w:rStyle w:val="FontStyle18"/>
                <w:b w:val="0"/>
                <w:sz w:val="20"/>
                <w:szCs w:val="20"/>
              </w:rPr>
              <w:t>Содержание занятий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8"/>
                <w:b w:val="0"/>
                <w:sz w:val="20"/>
                <w:szCs w:val="20"/>
              </w:rPr>
            </w:pPr>
            <w:r w:rsidRPr="00F72A1A">
              <w:rPr>
                <w:rStyle w:val="FontStyle18"/>
                <w:b w:val="0"/>
                <w:sz w:val="20"/>
                <w:szCs w:val="20"/>
              </w:rPr>
              <w:t>часы</w:t>
            </w:r>
          </w:p>
        </w:tc>
      </w:tr>
      <w:tr w:rsidR="00B1782D" w:rsidRPr="00F72A1A" w:rsidTr="00F72A1A">
        <w:trPr>
          <w:cantSplit/>
          <w:trHeight w:val="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1782D" w:rsidRPr="00F72A1A" w:rsidRDefault="00B1782D" w:rsidP="00B11DB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1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Общее ознакомление занимающихся с расписанием занятий, врачебным контролем, личной гигиеной.</w:t>
            </w: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Закаливанием организма, влияние игры на развитие мышц.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  <w:lang w:val="en-US"/>
              </w:rPr>
            </w:pPr>
            <w:r w:rsidRPr="00F72A1A">
              <w:rPr>
                <w:rStyle w:val="FontStyle12"/>
                <w:sz w:val="20"/>
                <w:szCs w:val="20"/>
                <w:lang w:val="en-US"/>
              </w:rPr>
              <w:t>2</w:t>
            </w:r>
          </w:p>
        </w:tc>
      </w:tr>
      <w:tr w:rsidR="00B1782D" w:rsidRPr="00F72A1A" w:rsidTr="00F72A1A">
        <w:trPr>
          <w:cantSplit/>
          <w:trHeight w:val="55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Теория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2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Техника безопасности занимающихся во время изучения: передвижения игрока по полю, бросков, ловле, защите, удара битой по мячу, комбинаций, в двухсторонней игре (применение ИТК).</w:t>
            </w: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</w:tc>
      </w:tr>
      <w:tr w:rsidR="00B1782D" w:rsidRPr="00F72A1A" w:rsidTr="00F72A1A"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3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Ознакомление занимающихся с общей физической подготовкой, специальной физической подготовкой, как подготовительной части к занятиям «Лапта». Психологическая подготовка к игре.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2</w:t>
            </w:r>
          </w:p>
        </w:tc>
      </w:tr>
      <w:tr w:rsidR="00B1782D" w:rsidRPr="00F72A1A" w:rsidTr="00F72A1A"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4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Техника безопасности во время поездок, в размещении, проживании команды на товарищеских, официальных встречах.</w:t>
            </w: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</w:tc>
      </w:tr>
      <w:tr w:rsidR="00B1782D" w:rsidRPr="00F72A1A" w:rsidTr="00F72A1A">
        <w:trPr>
          <w:trHeight w:val="87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Общее количество теоретических часов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4</w:t>
            </w:r>
          </w:p>
        </w:tc>
      </w:tr>
      <w:tr w:rsidR="00B1782D" w:rsidRPr="00F72A1A" w:rsidTr="00F72A1A"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Практика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1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О.Ф.П (общая физическая подготовка).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10</w:t>
            </w:r>
          </w:p>
        </w:tc>
      </w:tr>
      <w:tr w:rsidR="00B1782D" w:rsidRPr="00F72A1A" w:rsidTr="00F72A1A"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2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С.Ф.П (специальная физическая подготовка).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5</w:t>
            </w:r>
          </w:p>
        </w:tc>
      </w:tr>
      <w:tr w:rsidR="00B1782D" w:rsidRPr="00F72A1A" w:rsidTr="00F72A1A"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3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Изучение техники игры.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10</w:t>
            </w:r>
          </w:p>
        </w:tc>
      </w:tr>
      <w:tr w:rsidR="00B1782D" w:rsidRPr="00F72A1A" w:rsidTr="00F72A1A"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4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Изучение тактики игры.</w:t>
            </w:r>
            <w:r w:rsidRPr="00F72A1A">
              <w:rPr>
                <w:color w:val="000000"/>
                <w:sz w:val="20"/>
                <w:szCs w:val="20"/>
              </w:rPr>
              <w:t xml:space="preserve"> Тактическая  подготовка. </w:t>
            </w:r>
            <w:r w:rsidRPr="00F72A1A">
              <w:rPr>
                <w:sz w:val="20"/>
                <w:szCs w:val="20"/>
              </w:rPr>
              <w:t>Овладение основами индивидуальных действий игроков в нападении  и в защите.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6</w:t>
            </w:r>
          </w:p>
        </w:tc>
      </w:tr>
      <w:tr w:rsidR="00B1782D" w:rsidRPr="00F72A1A" w:rsidTr="00F72A1A"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  <w:lang w:val="en-US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5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Установка перед соревнованиями и разбор сыгранной игры.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6</w:t>
            </w:r>
          </w:p>
        </w:tc>
      </w:tr>
      <w:tr w:rsidR="00B1782D" w:rsidRPr="00F72A1A" w:rsidTr="00F72A1A">
        <w:tc>
          <w:tcPr>
            <w:tcW w:w="4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6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Эстафеты с применением полосы препятствий. Домашние задания. Умение применять национальные игры во дворах, на спортивных площадках.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1</w:t>
            </w:r>
          </w:p>
        </w:tc>
      </w:tr>
      <w:tr w:rsidR="00B1782D" w:rsidRPr="00F72A1A" w:rsidTr="00F72A1A"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7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Двухсторонняя игра «Лапта». Судейская практика.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6</w:t>
            </w:r>
          </w:p>
        </w:tc>
      </w:tr>
      <w:tr w:rsidR="00B1782D" w:rsidRPr="00F72A1A" w:rsidTr="00F72A1A">
        <w:tc>
          <w:tcPr>
            <w:tcW w:w="4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8</w:t>
            </w: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 xml:space="preserve">Интегральная подготовка в тестировании учащихся, контрольные игры со своими сверстниками. Приемные и итоговые испытания </w:t>
            </w:r>
            <w:proofErr w:type="spellStart"/>
            <w:r w:rsidRPr="00F72A1A">
              <w:rPr>
                <w:rStyle w:val="FontStyle12"/>
                <w:sz w:val="20"/>
                <w:szCs w:val="20"/>
              </w:rPr>
              <w:t>лаптистов</w:t>
            </w:r>
            <w:proofErr w:type="spellEnd"/>
            <w:r w:rsidRPr="00F72A1A">
              <w:rPr>
                <w:rStyle w:val="FontStyle12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1</w:t>
            </w:r>
          </w:p>
        </w:tc>
      </w:tr>
      <w:tr w:rsidR="00B1782D" w:rsidRPr="00F72A1A" w:rsidTr="00F72A1A">
        <w:trPr>
          <w:trHeight w:val="345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Общее количество практических часов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64ч.</w:t>
            </w:r>
          </w:p>
        </w:tc>
      </w:tr>
      <w:tr w:rsidR="00B1782D" w:rsidRPr="00F72A1A" w:rsidTr="00F72A1A">
        <w:trPr>
          <w:trHeight w:val="553"/>
        </w:trPr>
        <w:tc>
          <w:tcPr>
            <w:tcW w:w="4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Общее количество секционных часов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rStyle w:val="FontStyle12"/>
                <w:sz w:val="20"/>
                <w:szCs w:val="20"/>
              </w:rPr>
            </w:pPr>
            <w:r w:rsidRPr="00F72A1A">
              <w:rPr>
                <w:rStyle w:val="FontStyle12"/>
                <w:sz w:val="20"/>
                <w:szCs w:val="20"/>
              </w:rPr>
              <w:t>68ч.</w:t>
            </w:r>
          </w:p>
        </w:tc>
      </w:tr>
    </w:tbl>
    <w:p w:rsidR="00B1782D" w:rsidRPr="00F72A1A" w:rsidRDefault="00B1782D" w:rsidP="00F72A1A">
      <w:pPr>
        <w:jc w:val="center"/>
        <w:rPr>
          <w:sz w:val="20"/>
          <w:szCs w:val="20"/>
        </w:rPr>
      </w:pPr>
    </w:p>
    <w:p w:rsidR="00B1782D" w:rsidRPr="00F72A1A" w:rsidRDefault="00B1782D" w:rsidP="00F72A1A">
      <w:pPr>
        <w:jc w:val="center"/>
        <w:rPr>
          <w:sz w:val="20"/>
          <w:szCs w:val="20"/>
        </w:rPr>
      </w:pPr>
    </w:p>
    <w:p w:rsidR="00B1782D" w:rsidRPr="00F72A1A" w:rsidRDefault="00B1782D" w:rsidP="00F72A1A">
      <w:pPr>
        <w:jc w:val="center"/>
        <w:rPr>
          <w:sz w:val="20"/>
          <w:szCs w:val="20"/>
        </w:rPr>
      </w:pPr>
    </w:p>
    <w:p w:rsidR="00B11DB9" w:rsidRDefault="00B11DB9" w:rsidP="00B11DB9">
      <w:pPr>
        <w:jc w:val="center"/>
        <w:rPr>
          <w:rStyle w:val="text1"/>
          <w:rFonts w:ascii="Times New Roman" w:hAnsi="Times New Roman" w:cs="Times New Roman"/>
          <w:b/>
          <w:color w:val="000000"/>
        </w:rPr>
      </w:pPr>
    </w:p>
    <w:p w:rsidR="00F72A1A" w:rsidRPr="00F72A1A" w:rsidRDefault="00F72A1A" w:rsidP="00CB4EB7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B1782D" w:rsidRPr="00F72A1A" w:rsidRDefault="00B1782D" w:rsidP="00B11DB9">
      <w:pPr>
        <w:jc w:val="center"/>
        <w:rPr>
          <w:rStyle w:val="text1"/>
          <w:rFonts w:ascii="Times New Roman" w:hAnsi="Times New Roman" w:cs="Times New Roman"/>
          <w:b/>
          <w:color w:val="000000"/>
        </w:rPr>
      </w:pPr>
      <w:r w:rsidRPr="00F72A1A">
        <w:rPr>
          <w:rStyle w:val="text1"/>
          <w:rFonts w:ascii="Times New Roman" w:hAnsi="Times New Roman" w:cs="Times New Roman"/>
          <w:b/>
          <w:color w:val="000000"/>
        </w:rPr>
        <w:lastRenderedPageBreak/>
        <w:t>Учебно-тренировочная работа на этапе начальной подготовки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b/>
          <w:color w:val="000000"/>
        </w:rPr>
      </w:pPr>
      <w:r w:rsidRPr="00F72A1A">
        <w:rPr>
          <w:rStyle w:val="text1"/>
          <w:rFonts w:ascii="Times New Roman" w:hAnsi="Times New Roman" w:cs="Times New Roman"/>
          <w:b/>
          <w:color w:val="000000"/>
        </w:rPr>
        <w:t xml:space="preserve">Этап начальной подготовки 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Основной принцип построения учебно-тренировочной работы на этапе начальной подготовки - выборе средств и методов по отн</w:t>
      </w:r>
      <w:r w:rsidR="00147DF8">
        <w:rPr>
          <w:rStyle w:val="text1"/>
          <w:rFonts w:ascii="Times New Roman" w:hAnsi="Times New Roman" w:cs="Times New Roman"/>
          <w:color w:val="000000"/>
        </w:rPr>
        <w:t>ошению ко всем занимающимся, со</w:t>
      </w:r>
      <w:r w:rsidRPr="00F72A1A">
        <w:rPr>
          <w:rStyle w:val="text1"/>
          <w:rFonts w:ascii="Times New Roman" w:hAnsi="Times New Roman" w:cs="Times New Roman"/>
          <w:color w:val="000000"/>
        </w:rPr>
        <w:t>блюдение требований индивидуального п</w:t>
      </w:r>
      <w:r w:rsidR="00147DF8">
        <w:rPr>
          <w:rStyle w:val="text1"/>
          <w:rFonts w:ascii="Times New Roman" w:hAnsi="Times New Roman" w:cs="Times New Roman"/>
          <w:color w:val="000000"/>
        </w:rPr>
        <w:t xml:space="preserve">одхода. </w:t>
      </w:r>
      <w:r w:rsidR="00147DF8" w:rsidRPr="00147DF8">
        <w:rPr>
          <w:rStyle w:val="text1"/>
          <w:rFonts w:ascii="Times New Roman" w:hAnsi="Times New Roman" w:cs="Times New Roman"/>
          <w:color w:val="000000"/>
          <w:u w:val="single"/>
        </w:rPr>
        <w:t>Основная тенденция прог</w:t>
      </w:r>
      <w:r w:rsidRPr="00147DF8">
        <w:rPr>
          <w:rStyle w:val="text1"/>
          <w:rFonts w:ascii="Times New Roman" w:hAnsi="Times New Roman" w:cs="Times New Roman"/>
          <w:color w:val="000000"/>
          <w:u w:val="single"/>
        </w:rPr>
        <w:t>раммы - обучающая</w:t>
      </w:r>
      <w:r w:rsidRPr="00F72A1A">
        <w:rPr>
          <w:rStyle w:val="text1"/>
          <w:rFonts w:ascii="Times New Roman" w:hAnsi="Times New Roman" w:cs="Times New Roman"/>
          <w:color w:val="000000"/>
        </w:rPr>
        <w:t>. Конкретные задачи и преи</w:t>
      </w:r>
      <w:r w:rsidR="00147DF8">
        <w:rPr>
          <w:rStyle w:val="text1"/>
          <w:rFonts w:ascii="Times New Roman" w:hAnsi="Times New Roman" w:cs="Times New Roman"/>
          <w:color w:val="000000"/>
        </w:rPr>
        <w:t>мущественная направленность тре</w:t>
      </w:r>
      <w:r w:rsidRPr="00F72A1A">
        <w:rPr>
          <w:rStyle w:val="text1"/>
          <w:rFonts w:ascii="Times New Roman" w:hAnsi="Times New Roman" w:cs="Times New Roman"/>
          <w:color w:val="000000"/>
        </w:rPr>
        <w:t>нировки: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укрепление здоровья и содействие правильному физическому раз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витию;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привитие интереса к занятиям по лапте;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приобретение разносторонней физической подготовленности на основе комплексных упражнений из различных видов спорта, подвиж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ных и спортивных игр;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  овладение основами техники перемещения, передачи и ловли мяча, ударов битой по мячу;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начальное обучение тактическим действиям;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- приучение к игровой обстановке.</w:t>
      </w:r>
    </w:p>
    <w:p w:rsidR="00B1782D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DC2257" w:rsidRDefault="00DC2257" w:rsidP="00B11DB9">
      <w:pPr>
        <w:rPr>
          <w:rStyle w:val="text1"/>
          <w:rFonts w:ascii="Times New Roman" w:hAnsi="Times New Roman" w:cs="Times New Roman"/>
          <w:color w:val="000000"/>
        </w:rPr>
      </w:pPr>
      <w:r w:rsidRPr="00DC2257">
        <w:rPr>
          <w:rStyle w:val="text1"/>
          <w:rFonts w:ascii="Times New Roman" w:hAnsi="Times New Roman" w:cs="Times New Roman"/>
          <w:b/>
          <w:color w:val="000000"/>
        </w:rPr>
        <w:t>Физическая подготовка</w:t>
      </w:r>
      <w:r>
        <w:rPr>
          <w:rStyle w:val="text1"/>
          <w:rFonts w:ascii="Times New Roman" w:hAnsi="Times New Roman" w:cs="Times New Roman"/>
          <w:b/>
          <w:color w:val="000000"/>
        </w:rPr>
        <w:t xml:space="preserve"> </w:t>
      </w:r>
      <w:r w:rsidRPr="00DC2257">
        <w:rPr>
          <w:rStyle w:val="text1"/>
          <w:rFonts w:ascii="Times New Roman" w:hAnsi="Times New Roman" w:cs="Times New Roman"/>
          <w:color w:val="000000"/>
        </w:rPr>
        <w:t xml:space="preserve">на </w:t>
      </w:r>
      <w:proofErr w:type="gramStart"/>
      <w:r w:rsidR="00ED0416" w:rsidRPr="00DC2257">
        <w:rPr>
          <w:rStyle w:val="text1"/>
          <w:rFonts w:ascii="Times New Roman" w:hAnsi="Times New Roman" w:cs="Times New Roman"/>
          <w:color w:val="000000"/>
        </w:rPr>
        <w:t>начал</w:t>
      </w:r>
      <w:r w:rsidR="00ED0416">
        <w:rPr>
          <w:rStyle w:val="text1"/>
          <w:rFonts w:ascii="Times New Roman" w:hAnsi="Times New Roman" w:cs="Times New Roman"/>
          <w:color w:val="000000"/>
        </w:rPr>
        <w:t>ьной</w:t>
      </w:r>
      <w:proofErr w:type="gramEnd"/>
      <w:r w:rsidR="00ED0416" w:rsidRPr="00DC2257">
        <w:rPr>
          <w:rStyle w:val="text1"/>
          <w:rFonts w:ascii="Times New Roman" w:hAnsi="Times New Roman" w:cs="Times New Roman"/>
          <w:color w:val="000000"/>
        </w:rPr>
        <w:t xml:space="preserve"> </w:t>
      </w:r>
      <w:r w:rsidRPr="00DC2257">
        <w:rPr>
          <w:rStyle w:val="text1"/>
          <w:rFonts w:ascii="Times New Roman" w:hAnsi="Times New Roman" w:cs="Times New Roman"/>
          <w:color w:val="000000"/>
        </w:rPr>
        <w:t>этапе</w:t>
      </w:r>
      <w:r>
        <w:rPr>
          <w:rStyle w:val="text1"/>
          <w:rFonts w:ascii="Times New Roman" w:hAnsi="Times New Roman" w:cs="Times New Roman"/>
          <w:color w:val="000000"/>
        </w:rPr>
        <w:t>:</w:t>
      </w:r>
    </w:p>
    <w:p w:rsidR="00DC2257" w:rsidRDefault="00DC2257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- упражнения для развития мышц рук и плечевого пояса</w:t>
      </w:r>
    </w:p>
    <w:p w:rsidR="00DC2257" w:rsidRDefault="00DC2257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- упражнения для развития силы мышц шеи</w:t>
      </w:r>
    </w:p>
    <w:p w:rsidR="00DC2257" w:rsidRDefault="00DC2257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- упражнения для развития мышц спины</w:t>
      </w:r>
    </w:p>
    <w:p w:rsidR="00DC2257" w:rsidRDefault="00DC2257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 xml:space="preserve">- </w:t>
      </w:r>
      <w:r w:rsidR="002C7597">
        <w:rPr>
          <w:rStyle w:val="text1"/>
          <w:rFonts w:ascii="Times New Roman" w:hAnsi="Times New Roman" w:cs="Times New Roman"/>
          <w:color w:val="000000"/>
        </w:rPr>
        <w:t>упражнения для мышц живота</w:t>
      </w:r>
    </w:p>
    <w:p w:rsidR="002C7597" w:rsidRDefault="002C7597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- упражнения для мышц ног</w:t>
      </w:r>
    </w:p>
    <w:p w:rsidR="002C7597" w:rsidRPr="00DC2257" w:rsidRDefault="002C7597" w:rsidP="002C7597">
      <w:pPr>
        <w:ind w:left="142" w:hanging="142"/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- упражнения для развития кондиционных и координационных способностей</w:t>
      </w:r>
    </w:p>
    <w:p w:rsidR="00B1782D" w:rsidRDefault="00ED0416" w:rsidP="00B11DB9">
      <w:pPr>
        <w:rPr>
          <w:rStyle w:val="text1"/>
          <w:rFonts w:ascii="Times New Roman" w:hAnsi="Times New Roman" w:cs="Times New Roman"/>
          <w:color w:val="000000"/>
        </w:rPr>
      </w:pPr>
      <w:r w:rsidRPr="00ED0416">
        <w:rPr>
          <w:rStyle w:val="text1"/>
          <w:rFonts w:ascii="Times New Roman" w:hAnsi="Times New Roman" w:cs="Times New Roman"/>
          <w:b/>
          <w:color w:val="000000"/>
        </w:rPr>
        <w:t>Техническая подготовка</w:t>
      </w:r>
      <w:r>
        <w:rPr>
          <w:rStyle w:val="text1"/>
          <w:rFonts w:ascii="Times New Roman" w:hAnsi="Times New Roman" w:cs="Times New Roman"/>
          <w:color w:val="000000"/>
        </w:rPr>
        <w:t xml:space="preserve"> на начальном этапе:</w:t>
      </w:r>
    </w:p>
    <w:p w:rsidR="00ED0416" w:rsidRDefault="00ED0416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 xml:space="preserve">- упражнения </w:t>
      </w:r>
      <w:proofErr w:type="gramStart"/>
      <w:r>
        <w:rPr>
          <w:rStyle w:val="text1"/>
          <w:rFonts w:ascii="Times New Roman" w:hAnsi="Times New Roman" w:cs="Times New Roman"/>
          <w:color w:val="000000"/>
        </w:rPr>
        <w:t>для</w:t>
      </w:r>
      <w:proofErr w:type="gramEnd"/>
      <w:r>
        <w:rPr>
          <w:rStyle w:val="text1"/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Style w:val="text1"/>
          <w:rFonts w:ascii="Times New Roman" w:hAnsi="Times New Roman" w:cs="Times New Roman"/>
          <w:color w:val="000000"/>
        </w:rPr>
        <w:t>ловле</w:t>
      </w:r>
      <w:proofErr w:type="gramEnd"/>
      <w:r>
        <w:rPr>
          <w:rStyle w:val="text1"/>
          <w:rFonts w:ascii="Times New Roman" w:hAnsi="Times New Roman" w:cs="Times New Roman"/>
          <w:color w:val="000000"/>
        </w:rPr>
        <w:t>, передачи и броска мяча</w:t>
      </w:r>
    </w:p>
    <w:p w:rsidR="00ED0416" w:rsidRDefault="00ED0416" w:rsidP="00B11DB9">
      <w:p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 xml:space="preserve">- упражнения </w:t>
      </w:r>
      <w:r w:rsidR="004B37F5">
        <w:rPr>
          <w:rStyle w:val="text1"/>
          <w:rFonts w:ascii="Times New Roman" w:hAnsi="Times New Roman" w:cs="Times New Roman"/>
          <w:color w:val="000000"/>
        </w:rPr>
        <w:t>для удара битой по мячу</w:t>
      </w:r>
    </w:p>
    <w:p w:rsidR="00ED0416" w:rsidRPr="00F72A1A" w:rsidRDefault="00ED0416" w:rsidP="004B37F5">
      <w:pPr>
        <w:ind w:left="142" w:hanging="142"/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 xml:space="preserve">- </w:t>
      </w:r>
      <w:r w:rsidR="004B37F5">
        <w:rPr>
          <w:rStyle w:val="text1"/>
          <w:rFonts w:ascii="Times New Roman" w:hAnsi="Times New Roman" w:cs="Times New Roman"/>
          <w:color w:val="000000"/>
        </w:rPr>
        <w:t>упражнения для игрового мышления (тактическая комбинация в защите и нападении)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B1782D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C808B8" w:rsidRPr="00AD606E" w:rsidRDefault="00C808B8" w:rsidP="00B11DB9">
      <w:pPr>
        <w:rPr>
          <w:rStyle w:val="text1"/>
          <w:rFonts w:ascii="Times New Roman" w:hAnsi="Times New Roman" w:cs="Times New Roman"/>
          <w:b/>
          <w:color w:val="000000"/>
        </w:rPr>
      </w:pPr>
      <w:r w:rsidRPr="00AD606E">
        <w:rPr>
          <w:rStyle w:val="text1"/>
          <w:rFonts w:ascii="Times New Roman" w:hAnsi="Times New Roman" w:cs="Times New Roman"/>
          <w:b/>
          <w:color w:val="000000"/>
        </w:rPr>
        <w:t>Испытания по технической подготовленности</w:t>
      </w:r>
    </w:p>
    <w:p w:rsidR="00C808B8" w:rsidRDefault="00C808B8" w:rsidP="00B11DB9">
      <w:pPr>
        <w:pStyle w:val="a6"/>
        <w:numPr>
          <w:ilvl w:val="0"/>
          <w:numId w:val="11"/>
        </w:numPr>
        <w:rPr>
          <w:rStyle w:val="text1"/>
          <w:rFonts w:ascii="Times New Roman" w:hAnsi="Times New Roman" w:cs="Times New Roman"/>
          <w:color w:val="000000"/>
        </w:rPr>
      </w:pPr>
      <w:r w:rsidRPr="00F646DF">
        <w:rPr>
          <w:rStyle w:val="text1"/>
          <w:rFonts w:ascii="Times New Roman" w:hAnsi="Times New Roman" w:cs="Times New Roman"/>
          <w:color w:val="000000"/>
        </w:rPr>
        <w:t>Ловля высоко летящего мяча</w:t>
      </w:r>
      <w:r w:rsidR="00F646DF">
        <w:rPr>
          <w:rStyle w:val="text1"/>
          <w:rFonts w:ascii="Times New Roman" w:hAnsi="Times New Roman" w:cs="Times New Roman"/>
          <w:color w:val="000000"/>
        </w:rPr>
        <w:t>, дается 10 попыток.</w:t>
      </w:r>
    </w:p>
    <w:p w:rsidR="00F646DF" w:rsidRDefault="00F646DF" w:rsidP="00B11DB9">
      <w:pPr>
        <w:pStyle w:val="a6"/>
        <w:numPr>
          <w:ilvl w:val="0"/>
          <w:numId w:val="11"/>
        </w:num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Бросок мяча в цель. Расстояние 10м, 10 попыток.</w:t>
      </w:r>
    </w:p>
    <w:p w:rsidR="00F646DF" w:rsidRDefault="00F646DF" w:rsidP="00B11DB9">
      <w:pPr>
        <w:pStyle w:val="a6"/>
        <w:numPr>
          <w:ilvl w:val="0"/>
          <w:numId w:val="11"/>
        </w:num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Передача мяча в стену. В течени</w:t>
      </w:r>
      <w:proofErr w:type="gramStart"/>
      <w:r>
        <w:rPr>
          <w:rStyle w:val="text1"/>
          <w:rFonts w:ascii="Times New Roman" w:hAnsi="Times New Roman" w:cs="Times New Roman"/>
          <w:color w:val="000000"/>
        </w:rPr>
        <w:t>и</w:t>
      </w:r>
      <w:proofErr w:type="gramEnd"/>
      <w:r>
        <w:rPr>
          <w:rStyle w:val="text1"/>
          <w:rFonts w:ascii="Times New Roman" w:hAnsi="Times New Roman" w:cs="Times New Roman"/>
          <w:color w:val="000000"/>
        </w:rPr>
        <w:t xml:space="preserve"> 30 сек, расстояние 3м.</w:t>
      </w:r>
    </w:p>
    <w:p w:rsidR="00F646DF" w:rsidRDefault="00F646DF" w:rsidP="00B11DB9">
      <w:pPr>
        <w:pStyle w:val="a6"/>
        <w:numPr>
          <w:ilvl w:val="0"/>
          <w:numId w:val="11"/>
        </w:num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Удар битой снизу-вверх, 15 попыток.</w:t>
      </w:r>
    </w:p>
    <w:p w:rsidR="00F646DF" w:rsidRPr="00F646DF" w:rsidRDefault="00F646DF" w:rsidP="00B11DB9">
      <w:pPr>
        <w:pStyle w:val="a6"/>
        <w:numPr>
          <w:ilvl w:val="0"/>
          <w:numId w:val="11"/>
        </w:numPr>
        <w:rPr>
          <w:rStyle w:val="text1"/>
          <w:rFonts w:ascii="Times New Roman" w:hAnsi="Times New Roman" w:cs="Times New Roman"/>
          <w:color w:val="000000"/>
        </w:rPr>
      </w:pPr>
      <w:r>
        <w:rPr>
          <w:rStyle w:val="text1"/>
          <w:rFonts w:ascii="Times New Roman" w:hAnsi="Times New Roman" w:cs="Times New Roman"/>
          <w:color w:val="000000"/>
        </w:rPr>
        <w:t>Удар битой сверху, 15 попыток.</w:t>
      </w:r>
    </w:p>
    <w:p w:rsidR="00C808B8" w:rsidRDefault="00C808B8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C808B8" w:rsidRDefault="00C808B8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b/>
          <w:color w:val="000000"/>
        </w:rPr>
      </w:pPr>
      <w:r w:rsidRPr="004B37F5">
        <w:rPr>
          <w:rStyle w:val="text1"/>
          <w:rFonts w:ascii="Times New Roman" w:hAnsi="Times New Roman" w:cs="Times New Roman"/>
          <w:b/>
          <w:color w:val="000000"/>
        </w:rPr>
        <w:t>Нормативы по технической подготовленности</w:t>
      </w:r>
    </w:p>
    <w:p w:rsidR="004B37F5" w:rsidRPr="004B37F5" w:rsidRDefault="004B37F5" w:rsidP="00B11DB9">
      <w:pPr>
        <w:rPr>
          <w:rStyle w:val="text1"/>
          <w:rFonts w:ascii="Times New Roman" w:hAnsi="Times New Roman" w:cs="Times New Roman"/>
          <w:b/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1276"/>
        <w:gridCol w:w="1014"/>
      </w:tblGrid>
      <w:tr w:rsidR="00C808B8" w:rsidTr="00C808B8">
        <w:tc>
          <w:tcPr>
            <w:tcW w:w="959" w:type="dxa"/>
            <w:vMerge w:val="restart"/>
          </w:tcPr>
          <w:p w:rsidR="00C808B8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№</w:t>
            </w:r>
          </w:p>
          <w:p w:rsidR="00C808B8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Style w:val="text1"/>
                <w:rFonts w:ascii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Style w:val="text1"/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118" w:type="dxa"/>
            <w:vMerge w:val="restart"/>
          </w:tcPr>
          <w:p w:rsidR="00C808B8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</w:p>
          <w:p w:rsidR="00C808B8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Контрольные упражнения</w:t>
            </w:r>
          </w:p>
        </w:tc>
        <w:tc>
          <w:tcPr>
            <w:tcW w:w="2290" w:type="dxa"/>
            <w:gridSpan w:val="2"/>
          </w:tcPr>
          <w:p w:rsidR="00C808B8" w:rsidRDefault="00C808B8" w:rsidP="00C808B8">
            <w:pPr>
              <w:jc w:val="center"/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Год начальной подготовки</w:t>
            </w:r>
          </w:p>
        </w:tc>
      </w:tr>
      <w:tr w:rsidR="00C808B8" w:rsidTr="00C808B8">
        <w:tc>
          <w:tcPr>
            <w:tcW w:w="959" w:type="dxa"/>
            <w:vMerge/>
          </w:tcPr>
          <w:p w:rsidR="00C808B8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vMerge/>
          </w:tcPr>
          <w:p w:rsidR="00C808B8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C808B8" w:rsidRDefault="00C808B8" w:rsidP="00C808B8">
            <w:pPr>
              <w:jc w:val="center"/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14" w:type="dxa"/>
          </w:tcPr>
          <w:p w:rsidR="00C808B8" w:rsidRDefault="00C808B8" w:rsidP="00C808B8">
            <w:pPr>
              <w:jc w:val="center"/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B37F5" w:rsidTr="00C808B8">
        <w:tc>
          <w:tcPr>
            <w:tcW w:w="959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Ловля высоко летящего мяча</w:t>
            </w:r>
          </w:p>
        </w:tc>
        <w:tc>
          <w:tcPr>
            <w:tcW w:w="1276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4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B37F5" w:rsidTr="00C808B8">
        <w:tc>
          <w:tcPr>
            <w:tcW w:w="959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Бросок мяча в цель</w:t>
            </w:r>
          </w:p>
        </w:tc>
        <w:tc>
          <w:tcPr>
            <w:tcW w:w="1276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4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4B37F5" w:rsidTr="00C808B8">
        <w:tc>
          <w:tcPr>
            <w:tcW w:w="959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18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Передача мяча в стену</w:t>
            </w:r>
          </w:p>
        </w:tc>
        <w:tc>
          <w:tcPr>
            <w:tcW w:w="1276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14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B37F5" w:rsidTr="00C808B8">
        <w:tc>
          <w:tcPr>
            <w:tcW w:w="959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Удар битой снизу-вверх</w:t>
            </w:r>
          </w:p>
        </w:tc>
        <w:tc>
          <w:tcPr>
            <w:tcW w:w="1276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4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B37F5" w:rsidTr="00C808B8">
        <w:tc>
          <w:tcPr>
            <w:tcW w:w="959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8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Удар битой сверху</w:t>
            </w:r>
          </w:p>
        </w:tc>
        <w:tc>
          <w:tcPr>
            <w:tcW w:w="1276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14" w:type="dxa"/>
          </w:tcPr>
          <w:p w:rsidR="004B37F5" w:rsidRDefault="00C808B8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>
              <w:rPr>
                <w:rStyle w:val="text1"/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4B37F5" w:rsidRDefault="004B37F5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F646DF" w:rsidRDefault="00F646DF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DD22BB" w:rsidRDefault="00DD22BB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DD22BB" w:rsidRPr="00F72A1A" w:rsidRDefault="00DD22BB" w:rsidP="00B11DB9">
      <w:pPr>
        <w:rPr>
          <w:rStyle w:val="text1"/>
          <w:rFonts w:ascii="Times New Roman" w:hAnsi="Times New Roman" w:cs="Times New Roman"/>
          <w:color w:val="000000"/>
        </w:rPr>
      </w:pPr>
    </w:p>
    <w:p w:rsidR="00B1782D" w:rsidRPr="00F72A1A" w:rsidRDefault="00B1782D" w:rsidP="00F72A1A">
      <w:pPr>
        <w:jc w:val="center"/>
        <w:rPr>
          <w:color w:val="000000"/>
          <w:sz w:val="20"/>
          <w:szCs w:val="20"/>
        </w:rPr>
      </w:pPr>
      <w:r w:rsidRPr="00F72A1A">
        <w:rPr>
          <w:b/>
          <w:sz w:val="20"/>
          <w:szCs w:val="20"/>
        </w:rPr>
        <w:lastRenderedPageBreak/>
        <w:t>Содержание секционных занятий по «Лапте»</w:t>
      </w:r>
    </w:p>
    <w:p w:rsidR="00B1782D" w:rsidRPr="00F72A1A" w:rsidRDefault="00B1782D" w:rsidP="00F72A1A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(рекомендуемое)</w:t>
      </w:r>
    </w:p>
    <w:p w:rsidR="00B1782D" w:rsidRPr="00F72A1A" w:rsidRDefault="00B1782D" w:rsidP="00B11DB9">
      <w:pPr>
        <w:rPr>
          <w:sz w:val="20"/>
          <w:szCs w:val="20"/>
        </w:rPr>
      </w:pPr>
    </w:p>
    <w:tbl>
      <w:tblPr>
        <w:tblW w:w="7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709"/>
        <w:gridCol w:w="4678"/>
        <w:gridCol w:w="1275"/>
      </w:tblGrid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№ секции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Дата проведения</w:t>
            </w: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Краткое содержание учебно-тренировочных занятий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Примечание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Инструктаж по технике безопасности; Техника передвижения; Ловля и передача мяча на месте в парах; Игра «Мяч капитану»;</w:t>
            </w:r>
            <w:r w:rsidRPr="00F72A1A">
              <w:rPr>
                <w:color w:val="000000"/>
                <w:sz w:val="20"/>
                <w:szCs w:val="20"/>
              </w:rPr>
              <w:t xml:space="preserve"> </w:t>
            </w:r>
            <w:r w:rsidRPr="00F72A1A">
              <w:rPr>
                <w:sz w:val="20"/>
                <w:szCs w:val="20"/>
              </w:rPr>
              <w:t>Организационные вопросы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Восприятие ИТК как дополнительное средство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2-3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по площадке; Броски мяча в неподвижную цель; Ловля и передача мяча партнеру в движении; Подвижная игра «выбивала».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Определить метких ребят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4-5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по парно с передачей мяча; Бросок мяча в цель из различных исходных положений; Игра в «</w:t>
            </w:r>
            <w:proofErr w:type="spellStart"/>
            <w:r w:rsidRPr="00F72A1A">
              <w:rPr>
                <w:sz w:val="20"/>
                <w:szCs w:val="20"/>
              </w:rPr>
              <w:t>Байга</w:t>
            </w:r>
            <w:proofErr w:type="spellEnd"/>
            <w:r w:rsidRPr="00F72A1A">
              <w:rPr>
                <w:sz w:val="20"/>
                <w:szCs w:val="20"/>
              </w:rPr>
              <w:t>».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Выявить цепких,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6-7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с передачей мяча; Броски мяча в цель с подбора; Игра по выбору обучающихся.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ловких, увертливых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8-9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Ловля и передача мяча на месте, в движении; Пасовка игроку по диагонали; Эстафета с элементами спортивных игр.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Обратить внимание на мягкость передач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10-11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Ознакомление с правилами игры «Лапта»; Подбор мяча, передача партнеру; Подбор мяча, выбивание; Удар битой по мячу. Игра по выбору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Выбрать подбрасывающего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12-13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Передача мяча партнеру в движении; Подброс мяча; Удар битой по мячу; Игра по упрощенным правилам.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14-15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Передача мяча с подбора, ловля мяча; Броски по движущей цели; Подброс мяча; Удар битой по мячу; Игра с заданием.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Определить зонных игроков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16-17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Двухсторонняя ига в «Лапту» с заданиями для команд</w:t>
            </w:r>
            <w:r w:rsidR="00C4009F">
              <w:rPr>
                <w:sz w:val="20"/>
                <w:szCs w:val="20"/>
              </w:rPr>
              <w:t>; Игра «Казан»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Направить детей на логическое мышление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18-19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Передвижение, броски мяча в тройках; Игра 7х8, 6х9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Выявить командных </w:t>
            </w:r>
            <w:r w:rsidRPr="00F72A1A">
              <w:rPr>
                <w:sz w:val="20"/>
                <w:szCs w:val="20"/>
              </w:rPr>
              <w:lastRenderedPageBreak/>
              <w:t>игроков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lastRenderedPageBreak/>
              <w:t>20-21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Броски мяча в движении (</w:t>
            </w:r>
            <w:proofErr w:type="spellStart"/>
            <w:r w:rsidRPr="00F72A1A">
              <w:rPr>
                <w:sz w:val="20"/>
                <w:szCs w:val="20"/>
              </w:rPr>
              <w:t>перепасовка</w:t>
            </w:r>
            <w:proofErr w:type="spellEnd"/>
            <w:r w:rsidRPr="00F72A1A">
              <w:rPr>
                <w:sz w:val="20"/>
                <w:szCs w:val="20"/>
              </w:rPr>
              <w:t>); Пас партнеру с подбора; Игра в «Лапту»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22-23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с перебросом мяча; Бросок мяча в цель; Эстафета.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24-25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Игра двухсторонняя с применением ранее изученных приемов игры, заданием для команд.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Разделить команды по равносильным показателям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26-27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по парно с передачей мяча; Бросок мяча в цель</w:t>
            </w:r>
            <w:r w:rsidR="00E000D7">
              <w:rPr>
                <w:sz w:val="20"/>
                <w:szCs w:val="20"/>
              </w:rPr>
              <w:t xml:space="preserve"> из различных </w:t>
            </w:r>
            <w:proofErr w:type="spellStart"/>
            <w:r w:rsidR="00E000D7">
              <w:rPr>
                <w:sz w:val="20"/>
                <w:szCs w:val="20"/>
              </w:rPr>
              <w:t>и.п</w:t>
            </w:r>
            <w:proofErr w:type="spellEnd"/>
            <w:r w:rsidR="00E000D7">
              <w:rPr>
                <w:sz w:val="20"/>
                <w:szCs w:val="20"/>
              </w:rPr>
              <w:t>; Игра в «лапта</w:t>
            </w:r>
            <w:r w:rsidRPr="00F72A1A">
              <w:rPr>
                <w:sz w:val="20"/>
                <w:szCs w:val="20"/>
              </w:rPr>
              <w:t>».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Выявить командных игроков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28-29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по парно с передачей мяча; Бросок мяча в цель</w:t>
            </w:r>
            <w:r w:rsidR="006573B8">
              <w:rPr>
                <w:sz w:val="20"/>
                <w:szCs w:val="20"/>
              </w:rPr>
              <w:t xml:space="preserve"> из различных </w:t>
            </w:r>
            <w:proofErr w:type="spellStart"/>
            <w:r w:rsidR="006573B8">
              <w:rPr>
                <w:sz w:val="20"/>
                <w:szCs w:val="20"/>
              </w:rPr>
              <w:t>и.п</w:t>
            </w:r>
            <w:proofErr w:type="spellEnd"/>
            <w:r w:rsidR="006573B8">
              <w:rPr>
                <w:sz w:val="20"/>
                <w:szCs w:val="20"/>
              </w:rPr>
              <w:t xml:space="preserve">; </w:t>
            </w:r>
            <w:r w:rsidR="003D1DBB">
              <w:rPr>
                <w:sz w:val="20"/>
                <w:szCs w:val="20"/>
              </w:rPr>
              <w:t xml:space="preserve">удар битой; </w:t>
            </w:r>
            <w:r w:rsidR="006573B8">
              <w:rPr>
                <w:sz w:val="20"/>
                <w:szCs w:val="20"/>
              </w:rPr>
              <w:t>Игра в «вышибала</w:t>
            </w:r>
            <w:r w:rsidRPr="00F72A1A">
              <w:rPr>
                <w:sz w:val="20"/>
                <w:szCs w:val="20"/>
              </w:rPr>
              <w:t>».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Упр. на кистевую силу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30-31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Товарищеские встречи (по календарю)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Привлечь в секцию лучших бегающих, выбивающих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32-33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Подбор мяча, передача партнеру; Подбор мяча, выбивание; Удар битой по мячу; Повторить правила игры «Лапта»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34-35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с перебросом мяча; Бросок мяча в цель; Эстафета.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36-37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proofErr w:type="spellStart"/>
            <w:r w:rsidRPr="00F72A1A">
              <w:rPr>
                <w:sz w:val="20"/>
                <w:szCs w:val="20"/>
              </w:rPr>
              <w:t>Оббегание</w:t>
            </w:r>
            <w:proofErr w:type="spellEnd"/>
            <w:r w:rsidRPr="00F72A1A">
              <w:rPr>
                <w:sz w:val="20"/>
                <w:szCs w:val="20"/>
              </w:rPr>
              <w:t xml:space="preserve"> предметов с </w:t>
            </w:r>
            <w:proofErr w:type="spellStart"/>
            <w:r w:rsidRPr="00F72A1A">
              <w:rPr>
                <w:sz w:val="20"/>
                <w:szCs w:val="20"/>
              </w:rPr>
              <w:t>перепасовкой</w:t>
            </w:r>
            <w:proofErr w:type="spellEnd"/>
            <w:r w:rsidRPr="00F72A1A">
              <w:rPr>
                <w:sz w:val="20"/>
                <w:szCs w:val="20"/>
              </w:rPr>
              <w:t>, выбивание соперника; Подброс мяча, удар битой; Эстафета.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Упражнение на быстроту реакции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38-39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D10F0" w:rsidP="00B11D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Отработка: а) подброс мяча, б) верхний удар битой,</w:t>
            </w:r>
            <w:r w:rsidR="00B1782D" w:rsidRPr="00F72A1A">
              <w:rPr>
                <w:sz w:val="20"/>
                <w:szCs w:val="20"/>
              </w:rPr>
              <w:t xml:space="preserve"> </w:t>
            </w:r>
          </w:p>
          <w:p w:rsidR="00B1782D" w:rsidRPr="00F72A1A" w:rsidRDefault="00BD10F0" w:rsidP="00B11D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бросок мяча в цель,</w:t>
            </w:r>
            <w:r w:rsidR="00B1782D" w:rsidRPr="00F72A1A">
              <w:rPr>
                <w:sz w:val="20"/>
                <w:szCs w:val="20"/>
              </w:rPr>
              <w:t xml:space="preserve"> г) </w:t>
            </w:r>
            <w:proofErr w:type="spellStart"/>
            <w:r w:rsidR="00B1782D" w:rsidRPr="00F72A1A">
              <w:rPr>
                <w:sz w:val="20"/>
                <w:szCs w:val="20"/>
              </w:rPr>
              <w:t>оббегание</w:t>
            </w:r>
            <w:proofErr w:type="spellEnd"/>
            <w:r w:rsidR="00B1782D" w:rsidRPr="00F72A1A">
              <w:rPr>
                <w:sz w:val="20"/>
                <w:szCs w:val="20"/>
              </w:rPr>
              <w:t xml:space="preserve"> предметов</w:t>
            </w:r>
            <w:r>
              <w:rPr>
                <w:sz w:val="20"/>
                <w:szCs w:val="20"/>
              </w:rPr>
              <w:t>; Игра по упрощенным правилам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Обратить внимание на работу ног при подбросе мяча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40-41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Специальные физические упражнения для кондиционных и координационных способностей игроков; Игра в «выбивала».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Работа с малым весом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lastRenderedPageBreak/>
              <w:t>42-43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Отработка технических элементов: а) ловля мяча; б) бросок мяча по движущей цели; в) боковой удар битой по мячу; Игра «мяч капитану»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Формировать </w:t>
            </w:r>
            <w:proofErr w:type="spellStart"/>
            <w:r w:rsidRPr="00F72A1A">
              <w:rPr>
                <w:sz w:val="20"/>
                <w:szCs w:val="20"/>
              </w:rPr>
              <w:t>скоростно</w:t>
            </w:r>
            <w:proofErr w:type="spellEnd"/>
            <w:r w:rsidRPr="00F72A1A">
              <w:rPr>
                <w:sz w:val="20"/>
                <w:szCs w:val="20"/>
              </w:rPr>
              <w:t xml:space="preserve"> – силовые  качества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44-45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по площадке; Броски мяча в неподвижную цель; Передача мяча партнеру в движении; Игра «выбивала».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46-47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по парно с передачей мяча; Бросок мяча в цель и</w:t>
            </w:r>
            <w:r w:rsidR="00F62A0F">
              <w:rPr>
                <w:sz w:val="20"/>
                <w:szCs w:val="20"/>
              </w:rPr>
              <w:t xml:space="preserve">з различных </w:t>
            </w:r>
            <w:proofErr w:type="spellStart"/>
            <w:r w:rsidR="00F62A0F">
              <w:rPr>
                <w:sz w:val="20"/>
                <w:szCs w:val="20"/>
              </w:rPr>
              <w:t>и.п</w:t>
            </w:r>
            <w:proofErr w:type="spellEnd"/>
            <w:r w:rsidR="00F62A0F">
              <w:rPr>
                <w:sz w:val="20"/>
                <w:szCs w:val="20"/>
              </w:rPr>
              <w:t>; Игра в «регби», «вышибала»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48-49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с передачей мяча; Броски мяча в цель с подбора; Игра по выбору обучающихся.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Упр. на лучезапястные суставы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50-51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Ловля и передача мяча на месте; Пасовка игроку по диагонали; Эстафета.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52-53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Правила игры «Лапта»; Подбор мяча, передача партнеру; Подбор мяча, выбивание; Удар битой по мячу.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54-55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Передача мяча партнеру в движении; Подброс мяча; Удар битой по мячу; Игра по упрощенным правилам.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56-57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Двухсторонняя ига в «Лапту» с заданиями для команд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Подбор 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58-59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Двухсторонняя ига в «Лапту» с заданиями для команд</w:t>
            </w:r>
            <w:r w:rsidR="00F62A0F">
              <w:rPr>
                <w:sz w:val="20"/>
                <w:szCs w:val="20"/>
              </w:rPr>
              <w:t>. Эстафета с применением ранее изученных технических способов игры.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игроков к соревнованиям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60-61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Передвижение, броски мяча в тройках; Игра 7х8, 6х9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62-63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Броски мяча в движении (</w:t>
            </w:r>
            <w:proofErr w:type="spellStart"/>
            <w:r w:rsidRPr="00F72A1A">
              <w:rPr>
                <w:sz w:val="20"/>
                <w:szCs w:val="20"/>
              </w:rPr>
              <w:t>перепасовка</w:t>
            </w:r>
            <w:proofErr w:type="spellEnd"/>
            <w:r w:rsidRPr="00F72A1A">
              <w:rPr>
                <w:sz w:val="20"/>
                <w:szCs w:val="20"/>
              </w:rPr>
              <w:t>); Пас партнеру с подбора; Игра в «Лапту»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64-65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Передвижение игроков с перебросом мяча; Бросок мяча в цель; Эстафета.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Определить команду «лидер» 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66-67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Игра двухсторонняя с заданием для команд.</w:t>
            </w:r>
          </w:p>
        </w:tc>
        <w:tc>
          <w:tcPr>
            <w:tcW w:w="1275" w:type="dxa"/>
          </w:tcPr>
          <w:p w:rsidR="00B1782D" w:rsidRPr="00F72A1A" w:rsidRDefault="00B1782D" w:rsidP="00F646DF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Подведение итогов, </w:t>
            </w:r>
          </w:p>
        </w:tc>
      </w:tr>
      <w:tr w:rsidR="00B1782D" w:rsidRPr="00F72A1A" w:rsidTr="00F72A1A">
        <w:trPr>
          <w:jc w:val="center"/>
        </w:trPr>
        <w:tc>
          <w:tcPr>
            <w:tcW w:w="85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Принятие тестов по техническим навыкам и умениям. Домашние задания на каникулы</w:t>
            </w:r>
          </w:p>
        </w:tc>
        <w:tc>
          <w:tcPr>
            <w:tcW w:w="127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Домашнее задание на л/каникулы</w:t>
            </w:r>
          </w:p>
        </w:tc>
      </w:tr>
    </w:tbl>
    <w:p w:rsidR="00B1782D" w:rsidRDefault="00B1782D" w:rsidP="00B11DB9">
      <w:pPr>
        <w:rPr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t xml:space="preserve">Список </w:t>
      </w:r>
    </w:p>
    <w:p w:rsidR="00B1782D" w:rsidRPr="00F72A1A" w:rsidRDefault="00B1782D" w:rsidP="00B11DB9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(таблица записи школьников в секцию «Лапта»)</w:t>
      </w:r>
    </w:p>
    <w:p w:rsidR="00B1782D" w:rsidRPr="00F72A1A" w:rsidRDefault="00B1782D" w:rsidP="00B11DB9">
      <w:pPr>
        <w:jc w:val="center"/>
        <w:rPr>
          <w:sz w:val="20"/>
          <w:szCs w:val="20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1"/>
        <w:gridCol w:w="1872"/>
        <w:gridCol w:w="1051"/>
        <w:gridCol w:w="972"/>
        <w:gridCol w:w="1941"/>
      </w:tblGrid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№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Ф.И</w:t>
            </w: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Год рождения</w:t>
            </w: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Класс</w:t>
            </w: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Адрес, домашний телефон</w:t>
            </w:r>
          </w:p>
        </w:tc>
      </w:tr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</w:tr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</w:tr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</w:tr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</w:tr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</w:tr>
      <w:tr w:rsidR="00B1782D" w:rsidRPr="00F72A1A" w:rsidTr="00CB4EB7">
        <w:trPr>
          <w:jc w:val="center"/>
        </w:trPr>
        <w:tc>
          <w:tcPr>
            <w:tcW w:w="53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6</w:t>
            </w:r>
          </w:p>
        </w:tc>
        <w:tc>
          <w:tcPr>
            <w:tcW w:w="18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t>Запись занятий</w:t>
      </w:r>
    </w:p>
    <w:p w:rsidR="00B1782D" w:rsidRPr="00F72A1A" w:rsidRDefault="00B1782D" w:rsidP="00B11DB9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(форма таблицы рекомендуема)</w:t>
      </w:r>
    </w:p>
    <w:p w:rsidR="00B1782D" w:rsidRPr="00F72A1A" w:rsidRDefault="00B1782D" w:rsidP="00B11DB9">
      <w:pPr>
        <w:rPr>
          <w:b/>
          <w:sz w:val="20"/>
          <w:szCs w:val="20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3952"/>
        <w:gridCol w:w="1435"/>
      </w:tblGrid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Дата проведения</w:t>
            </w: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Кол-во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часов</w:t>
            </w:r>
          </w:p>
        </w:tc>
        <w:tc>
          <w:tcPr>
            <w:tcW w:w="3952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Содержание занятий (тема)</w:t>
            </w: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Замечания и предложения</w:t>
            </w: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395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</w:tbl>
    <w:p w:rsidR="00B1782D" w:rsidRPr="00F72A1A" w:rsidRDefault="00B1782D" w:rsidP="00B11DB9">
      <w:pPr>
        <w:rPr>
          <w:sz w:val="20"/>
          <w:szCs w:val="20"/>
        </w:rPr>
      </w:pPr>
    </w:p>
    <w:p w:rsidR="00B1782D" w:rsidRDefault="00B1782D" w:rsidP="00B11DB9">
      <w:pPr>
        <w:rPr>
          <w:sz w:val="20"/>
          <w:szCs w:val="20"/>
        </w:rPr>
      </w:pPr>
    </w:p>
    <w:p w:rsidR="00CB4EB7" w:rsidRDefault="00CB4EB7" w:rsidP="00B11DB9">
      <w:pPr>
        <w:rPr>
          <w:sz w:val="20"/>
          <w:szCs w:val="20"/>
        </w:rPr>
      </w:pPr>
    </w:p>
    <w:p w:rsidR="00CB4EB7" w:rsidRDefault="00CB4EB7" w:rsidP="00B11DB9">
      <w:pPr>
        <w:rPr>
          <w:sz w:val="20"/>
          <w:szCs w:val="20"/>
        </w:rPr>
      </w:pPr>
    </w:p>
    <w:p w:rsidR="004A2550" w:rsidRDefault="004A2550" w:rsidP="00B11DB9">
      <w:pPr>
        <w:rPr>
          <w:sz w:val="20"/>
          <w:szCs w:val="20"/>
        </w:rPr>
      </w:pPr>
    </w:p>
    <w:p w:rsidR="004A2550" w:rsidRDefault="004A2550" w:rsidP="00B11DB9">
      <w:pPr>
        <w:rPr>
          <w:sz w:val="20"/>
          <w:szCs w:val="20"/>
        </w:rPr>
      </w:pPr>
    </w:p>
    <w:p w:rsidR="004A2550" w:rsidRDefault="004A2550" w:rsidP="00B11DB9">
      <w:pPr>
        <w:rPr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lastRenderedPageBreak/>
        <w:t>Протокол сдачи предварительных тестов для участников начальной подготовки</w:t>
      </w:r>
    </w:p>
    <w:p w:rsidR="00B1782D" w:rsidRPr="00F72A1A" w:rsidRDefault="00B1782D" w:rsidP="00B11DB9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(форма таблицы с рекомендуемыми тестами)</w:t>
      </w: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50"/>
        <w:gridCol w:w="709"/>
        <w:gridCol w:w="992"/>
        <w:gridCol w:w="1418"/>
        <w:gridCol w:w="850"/>
        <w:gridCol w:w="709"/>
      </w:tblGrid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Ф.И</w:t>
            </w: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Бег 30м</w:t>
            </w: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Прыжки в длину с/м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Бег 60м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Метание мяча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(метр)</w:t>
            </w: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Сгибание и разгибание рук в упоре (раз)</w:t>
            </w: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Кросс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500-800м</w:t>
            </w: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Челночный 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бег</w:t>
            </w: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</w:tbl>
    <w:p w:rsidR="00B1782D" w:rsidRPr="00F72A1A" w:rsidRDefault="00B1782D" w:rsidP="00B11DB9">
      <w:pPr>
        <w:rPr>
          <w:b/>
          <w:sz w:val="20"/>
          <w:szCs w:val="20"/>
        </w:rPr>
      </w:pPr>
    </w:p>
    <w:p w:rsidR="00B1782D" w:rsidRPr="00F72A1A" w:rsidRDefault="00B1782D" w:rsidP="00CB4EB7">
      <w:pPr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4A2550" w:rsidRDefault="004A2550" w:rsidP="00B11DB9">
      <w:pPr>
        <w:jc w:val="center"/>
        <w:rPr>
          <w:b/>
          <w:sz w:val="20"/>
          <w:szCs w:val="20"/>
        </w:rPr>
      </w:pPr>
    </w:p>
    <w:p w:rsidR="00DD22BB" w:rsidRDefault="00DD22BB" w:rsidP="00B11DB9">
      <w:pPr>
        <w:jc w:val="center"/>
        <w:rPr>
          <w:b/>
          <w:sz w:val="20"/>
          <w:szCs w:val="20"/>
        </w:rPr>
      </w:pPr>
    </w:p>
    <w:p w:rsidR="00DD22BB" w:rsidRDefault="00DD22BB" w:rsidP="00B11DB9">
      <w:pPr>
        <w:jc w:val="center"/>
        <w:rPr>
          <w:b/>
          <w:sz w:val="20"/>
          <w:szCs w:val="20"/>
        </w:rPr>
      </w:pPr>
    </w:p>
    <w:p w:rsidR="00DD22BB" w:rsidRDefault="00DD22BB" w:rsidP="00B11DB9">
      <w:pPr>
        <w:jc w:val="center"/>
        <w:rPr>
          <w:b/>
          <w:sz w:val="20"/>
          <w:szCs w:val="20"/>
        </w:rPr>
      </w:pPr>
    </w:p>
    <w:p w:rsidR="00DD22BB" w:rsidRDefault="00DD22BB" w:rsidP="00B11DB9">
      <w:pPr>
        <w:jc w:val="center"/>
        <w:rPr>
          <w:b/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t>План - конспект № 1</w:t>
      </w:r>
    </w:p>
    <w:p w:rsidR="00B1782D" w:rsidRPr="00F72A1A" w:rsidRDefault="00B1782D" w:rsidP="00B11DB9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(примерный)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Секция</w:t>
      </w:r>
      <w:r w:rsidR="00910EB3">
        <w:rPr>
          <w:sz w:val="20"/>
          <w:szCs w:val="20"/>
        </w:rPr>
        <w:t xml:space="preserve"> </w:t>
      </w:r>
      <w:r w:rsidRPr="00F72A1A">
        <w:rPr>
          <w:sz w:val="20"/>
          <w:szCs w:val="20"/>
        </w:rPr>
        <w:t>(кружок): лапта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Контингент (класс или классы):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 xml:space="preserve">Дата:                 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Преподаватель: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Тема занятия: инструктаж по технике безопасности; техника передвижения; ловля и передача мяча на месте в парах; игра «Мяч капитану»;</w:t>
      </w:r>
      <w:r w:rsidRPr="00F72A1A">
        <w:rPr>
          <w:color w:val="000000"/>
          <w:sz w:val="20"/>
          <w:szCs w:val="20"/>
        </w:rPr>
        <w:t xml:space="preserve"> </w:t>
      </w:r>
      <w:r w:rsidRPr="00F72A1A">
        <w:rPr>
          <w:sz w:val="20"/>
          <w:szCs w:val="20"/>
        </w:rPr>
        <w:t>организационные вопросы</w:t>
      </w:r>
    </w:p>
    <w:p w:rsidR="00B1782D" w:rsidRPr="00F72A1A" w:rsidRDefault="00B1782D" w:rsidP="00B11DB9">
      <w:pPr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sz w:val="20"/>
          <w:szCs w:val="20"/>
        </w:rPr>
        <w:lastRenderedPageBreak/>
        <w:t>Цели и задачи:</w:t>
      </w:r>
      <w:r w:rsidRPr="00F72A1A">
        <w:rPr>
          <w:color w:val="000000"/>
          <w:sz w:val="20"/>
          <w:szCs w:val="20"/>
        </w:rPr>
        <w:t xml:space="preserve"> </w:t>
      </w:r>
      <w:r w:rsidRPr="00F72A1A">
        <w:rPr>
          <w:rStyle w:val="text1"/>
          <w:rFonts w:ascii="Times New Roman" w:hAnsi="Times New Roman" w:cs="Times New Roman"/>
          <w:color w:val="000000"/>
        </w:rPr>
        <w:t>привитие интереса к занятиям по русской лапте;</w:t>
      </w:r>
      <w:r w:rsidRPr="00F72A1A">
        <w:rPr>
          <w:color w:val="000000"/>
          <w:sz w:val="20"/>
          <w:szCs w:val="20"/>
        </w:rPr>
        <w:t xml:space="preserve"> </w:t>
      </w:r>
      <w:r w:rsidRPr="00F72A1A">
        <w:rPr>
          <w:rStyle w:val="text1"/>
          <w:rFonts w:ascii="Times New Roman" w:hAnsi="Times New Roman" w:cs="Times New Roman"/>
          <w:color w:val="000000"/>
        </w:rPr>
        <w:t>приобретение разносторонней физической подготовленности на основе комплексных упражнений из различных видов спорта, подвиж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ных и спортивных игр.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Тип занятия: обучающий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Метод проведения: фронтальный, круговой, игровой</w:t>
      </w:r>
    </w:p>
    <w:p w:rsidR="00B1782D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Место провед</w:t>
      </w:r>
      <w:r w:rsidR="00CB4EB7">
        <w:rPr>
          <w:sz w:val="20"/>
          <w:szCs w:val="20"/>
        </w:rPr>
        <w:t>ения, оборудование и инвентарь:</w:t>
      </w:r>
    </w:p>
    <w:p w:rsidR="00EF734C" w:rsidRPr="00F72A1A" w:rsidRDefault="00EF734C" w:rsidP="00B11DB9">
      <w:pPr>
        <w:rPr>
          <w:sz w:val="20"/>
          <w:szCs w:val="20"/>
        </w:rPr>
      </w:pPr>
    </w:p>
    <w:tbl>
      <w:tblPr>
        <w:tblStyle w:val="a5"/>
        <w:tblW w:w="733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3402"/>
        <w:gridCol w:w="992"/>
        <w:gridCol w:w="1842"/>
      </w:tblGrid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Часть занятий</w:t>
            </w:r>
          </w:p>
        </w:tc>
        <w:tc>
          <w:tcPr>
            <w:tcW w:w="340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Содержание занятий</w:t>
            </w: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Время и дозировка</w:t>
            </w:r>
          </w:p>
        </w:tc>
        <w:tc>
          <w:tcPr>
            <w:tcW w:w="184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О.М.У</w:t>
            </w: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Вводная</w:t>
            </w:r>
          </w:p>
        </w:tc>
        <w:tc>
          <w:tcPr>
            <w:tcW w:w="3402" w:type="dxa"/>
          </w:tcPr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Построение, ознакомление с задачами. 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ОРУ 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1. Ходьба, ее разновидности: на носках, пятках, в </w:t>
            </w:r>
            <w:proofErr w:type="spellStart"/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полуприседе</w:t>
            </w:r>
            <w:proofErr w:type="spellEnd"/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, в полном приседе, перекат с пятки на носок.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 2.  Сгибание и разгибание рук в лучезапястных суставах и круго</w:t>
            </w: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softHyphen/>
              <w:t>вые движения кистями.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 3. Сжимание и разжимание пальцев рук в поло</w:t>
            </w: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softHyphen/>
              <w:t>жении руки вперед, в стороны.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4.  Быстрое передвижение на согнутых ногах, в приседе, прыжки в приседе.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5. По сигналу последний в колонне спортсмен делает ускорение и, обогнав колонну, бежит впереди. За</w:t>
            </w: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softHyphen/>
              <w:t xml:space="preserve">тем обгон начинает следующий ученик и т. д. 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ОРУ на месте: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1. Стоя на одной ноге, другая впереди, сгибание и разгибание сто</w:t>
            </w: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softHyphen/>
              <w:t xml:space="preserve">пы, круговые движения стопой наружу и внутрь. </w:t>
            </w:r>
          </w:p>
          <w:p w:rsidR="00B1782D" w:rsidRPr="00F72A1A" w:rsidRDefault="00B1782D" w:rsidP="00B11DB9">
            <w:pPr>
              <w:rPr>
                <w:color w:val="000000"/>
                <w:sz w:val="20"/>
                <w:szCs w:val="2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2. Упражнение для подвижности плечевого пояса</w:t>
            </w: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10мин</w:t>
            </w:r>
          </w:p>
        </w:tc>
        <w:tc>
          <w:tcPr>
            <w:tcW w:w="1842" w:type="dxa"/>
          </w:tcPr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Соблюдать дистанцию и интервал, следить за осанкой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Упражнение выполнять в интенсивном темпе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Поочередно 1- 4 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Вправо, 1-4 влево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Бег вдоль границ площадки</w:t>
            </w: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</w:p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Ходьба спокойная, упражнения на дыхание,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>перестроение в две колонны</w:t>
            </w:r>
          </w:p>
        </w:tc>
      </w:tr>
      <w:tr w:rsidR="00B1782D" w:rsidRPr="00F72A1A" w:rsidTr="00910EB3">
        <w:trPr>
          <w:trHeight w:val="1827"/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jc w:val="center"/>
              <w:rPr>
                <w:color w:val="000000"/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lastRenderedPageBreak/>
              <w:t>2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Основная </w:t>
            </w:r>
          </w:p>
        </w:tc>
        <w:tc>
          <w:tcPr>
            <w:tcW w:w="3402" w:type="dxa"/>
          </w:tcPr>
          <w:p w:rsidR="00B1782D" w:rsidRPr="00F72A1A" w:rsidRDefault="00B1782D" w:rsidP="00B11DB9">
            <w:pPr>
              <w:rPr>
                <w:b/>
                <w:sz w:val="20"/>
                <w:szCs w:val="20"/>
              </w:rPr>
            </w:pPr>
            <w:r w:rsidRPr="00F72A1A">
              <w:rPr>
                <w:b/>
                <w:sz w:val="20"/>
                <w:szCs w:val="20"/>
              </w:rPr>
              <w:t>Техника передвижения: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- ускорение из зоны пригорода к контрольной линии, разворот, возвращение в город;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- ускорение из зоны пригорода к линии кона, разворот, возвращение в город.</w:t>
            </w:r>
          </w:p>
          <w:p w:rsidR="00B1782D" w:rsidRPr="00F72A1A" w:rsidRDefault="00B1782D" w:rsidP="00B11DB9">
            <w:pPr>
              <w:rPr>
                <w:b/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 xml:space="preserve"> </w:t>
            </w:r>
            <w:r w:rsidRPr="00F72A1A">
              <w:rPr>
                <w:b/>
                <w:sz w:val="20"/>
                <w:szCs w:val="20"/>
              </w:rPr>
              <w:t>Ловля и передача мяча на месте в парах: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color w:val="000000"/>
                <w:sz w:val="20"/>
                <w:szCs w:val="20"/>
              </w:rPr>
              <w:t>- подбрасывание мяча вверх, ловля его двумя руками, правой, левой рукой;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- на месте в стену (индивидуально;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- на месте в парах.</w:t>
            </w:r>
          </w:p>
          <w:p w:rsidR="00B1782D" w:rsidRPr="00910EB3" w:rsidRDefault="00B1782D" w:rsidP="00B11DB9">
            <w:pPr>
              <w:rPr>
                <w:rStyle w:val="ac"/>
                <w:b w:val="0"/>
                <w:sz w:val="20"/>
                <w:szCs w:val="20"/>
              </w:rPr>
            </w:pPr>
            <w:r w:rsidRPr="00F72A1A">
              <w:rPr>
                <w:rStyle w:val="ac"/>
                <w:sz w:val="20"/>
                <w:szCs w:val="20"/>
              </w:rPr>
              <w:t>Игра «Мяч капитану</w:t>
            </w:r>
            <w:r w:rsidRPr="00910EB3">
              <w:rPr>
                <w:rStyle w:val="ac"/>
                <w:b w:val="0"/>
                <w:sz w:val="20"/>
                <w:szCs w:val="20"/>
              </w:rPr>
              <w:t>» (см в приложении):</w:t>
            </w:r>
          </w:p>
          <w:p w:rsidR="00B1782D" w:rsidRPr="00910EB3" w:rsidRDefault="00B1782D" w:rsidP="00B11DB9">
            <w:pPr>
              <w:rPr>
                <w:rStyle w:val="ac"/>
                <w:b w:val="0"/>
                <w:sz w:val="20"/>
                <w:szCs w:val="20"/>
              </w:rPr>
            </w:pPr>
            <w:r w:rsidRPr="00910EB3">
              <w:rPr>
                <w:rStyle w:val="ac"/>
                <w:b w:val="0"/>
                <w:sz w:val="20"/>
                <w:szCs w:val="20"/>
              </w:rPr>
              <w:t>Команды (по 6 - 8 игроков) выбирают капитанов, которые становятся в 9-метровые зоны команд соперников.</w:t>
            </w:r>
          </w:p>
          <w:p w:rsidR="00B1782D" w:rsidRPr="00910EB3" w:rsidRDefault="00B1782D" w:rsidP="00B11DB9">
            <w:pPr>
              <w:rPr>
                <w:rStyle w:val="ac"/>
                <w:b w:val="0"/>
                <w:sz w:val="20"/>
                <w:szCs w:val="20"/>
              </w:rPr>
            </w:pPr>
            <w:r w:rsidRPr="00910EB3">
              <w:rPr>
                <w:rStyle w:val="ac"/>
                <w:b w:val="0"/>
                <w:sz w:val="20"/>
                <w:szCs w:val="20"/>
              </w:rPr>
              <w:t>Игра начинается с центра площадки и ведется по правилам футбола, но руками.</w:t>
            </w:r>
          </w:p>
          <w:p w:rsidR="00B1782D" w:rsidRPr="00910EB3" w:rsidRDefault="00B1782D" w:rsidP="00B11DB9">
            <w:pPr>
              <w:rPr>
                <w:rStyle w:val="ac"/>
                <w:b w:val="0"/>
                <w:sz w:val="20"/>
                <w:szCs w:val="20"/>
              </w:rPr>
            </w:pPr>
            <w:r w:rsidRPr="00910EB3">
              <w:rPr>
                <w:rStyle w:val="ac"/>
                <w:b w:val="0"/>
                <w:sz w:val="20"/>
                <w:szCs w:val="20"/>
              </w:rPr>
              <w:t>Игроки обеих команд стараются, обыграв соперников, выполнить передачу своему капитану.</w:t>
            </w:r>
          </w:p>
          <w:p w:rsidR="00B1782D" w:rsidRPr="00F72A1A" w:rsidRDefault="00B1782D" w:rsidP="00B11DB9">
            <w:pPr>
              <w:rPr>
                <w:color w:val="182430"/>
                <w:sz w:val="20"/>
                <w:szCs w:val="20"/>
              </w:rPr>
            </w:pPr>
            <w:r w:rsidRPr="00F72A1A">
              <w:rPr>
                <w:color w:val="182430"/>
                <w:sz w:val="20"/>
                <w:szCs w:val="20"/>
              </w:rPr>
              <w:t xml:space="preserve">Игрок, обыгравший соперников и выполнивший передачу </w:t>
            </w:r>
            <w:r w:rsidR="00CB4EB7">
              <w:rPr>
                <w:color w:val="182430"/>
                <w:sz w:val="20"/>
                <w:szCs w:val="20"/>
              </w:rPr>
              <w:t>мяча капитану, получает 1 очко.</w:t>
            </w: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45мин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(расстояние между парами от4-6м)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proofErr w:type="spellStart"/>
            <w:r w:rsidRPr="00F72A1A">
              <w:rPr>
                <w:sz w:val="20"/>
                <w:szCs w:val="20"/>
              </w:rPr>
              <w:t>И.п</w:t>
            </w:r>
            <w:proofErr w:type="spellEnd"/>
            <w:r w:rsidRPr="00F72A1A">
              <w:rPr>
                <w:sz w:val="20"/>
                <w:szCs w:val="20"/>
              </w:rPr>
              <w:t xml:space="preserve"> стойки передвижения (способ) выбирает учитель 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Ученик самостоятельно выбирают себе партнера.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Учитель предлагает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разновидность броска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Деление на две команды</w:t>
            </w:r>
          </w:p>
          <w:p w:rsidR="00B1782D" w:rsidRDefault="00B1782D" w:rsidP="00B11DB9">
            <w:pPr>
              <w:rPr>
                <w:color w:val="182430"/>
                <w:sz w:val="20"/>
                <w:szCs w:val="20"/>
              </w:rPr>
            </w:pPr>
            <w:r w:rsidRPr="00F72A1A">
              <w:rPr>
                <w:color w:val="182430"/>
                <w:sz w:val="20"/>
                <w:szCs w:val="20"/>
              </w:rPr>
              <w:t>Капитану не разрешается выходить за пределы 9-метровой зоны, а полевым игрокам — входить в зону.</w:t>
            </w:r>
          </w:p>
          <w:p w:rsidR="00CB4EB7" w:rsidRDefault="00CB4EB7" w:rsidP="00B11DB9">
            <w:pPr>
              <w:rPr>
                <w:color w:val="182430"/>
                <w:sz w:val="20"/>
                <w:szCs w:val="20"/>
              </w:rPr>
            </w:pPr>
          </w:p>
          <w:p w:rsidR="00CB4EB7" w:rsidRPr="00F72A1A" w:rsidRDefault="00CB4EB7" w:rsidP="00B11DB9">
            <w:pPr>
              <w:rPr>
                <w:color w:val="182430"/>
                <w:sz w:val="20"/>
                <w:szCs w:val="20"/>
              </w:rPr>
            </w:pPr>
            <w:r w:rsidRPr="00F72A1A">
              <w:rPr>
                <w:color w:val="182430"/>
                <w:sz w:val="20"/>
                <w:szCs w:val="20"/>
              </w:rPr>
              <w:t>Выигрывает команда, набравшая больше очков.</w:t>
            </w:r>
          </w:p>
        </w:tc>
      </w:tr>
      <w:tr w:rsidR="00B1782D" w:rsidRPr="00F72A1A" w:rsidTr="00910EB3">
        <w:trPr>
          <w:jc w:val="center"/>
        </w:trPr>
        <w:tc>
          <w:tcPr>
            <w:tcW w:w="1101" w:type="dxa"/>
          </w:tcPr>
          <w:p w:rsidR="00B1782D" w:rsidRPr="00F72A1A" w:rsidRDefault="00B1782D" w:rsidP="00B11DB9">
            <w:pPr>
              <w:jc w:val="center"/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3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Заключительная</w:t>
            </w:r>
          </w:p>
        </w:tc>
        <w:tc>
          <w:tcPr>
            <w:tcW w:w="340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Построение (сбор детей), подведение итогов первого занятия</w:t>
            </w:r>
          </w:p>
        </w:tc>
        <w:tc>
          <w:tcPr>
            <w:tcW w:w="992" w:type="dxa"/>
          </w:tcPr>
          <w:p w:rsidR="00B1782D" w:rsidRPr="00F72A1A" w:rsidRDefault="00B1782D" w:rsidP="00B11DB9">
            <w:pPr>
              <w:rPr>
                <w:sz w:val="20"/>
                <w:szCs w:val="20"/>
              </w:rPr>
            </w:pPr>
            <w:r w:rsidRPr="00F72A1A">
              <w:rPr>
                <w:sz w:val="20"/>
                <w:szCs w:val="20"/>
              </w:rPr>
              <w:t>5мин</w:t>
            </w:r>
          </w:p>
        </w:tc>
        <w:tc>
          <w:tcPr>
            <w:tcW w:w="1842" w:type="dxa"/>
          </w:tcPr>
          <w:p w:rsidR="00B1782D" w:rsidRPr="00F72A1A" w:rsidRDefault="00B1782D" w:rsidP="00B11DB9">
            <w:pPr>
              <w:rPr>
                <w:rStyle w:val="text1"/>
                <w:rFonts w:ascii="Times New Roman" w:hAnsi="Times New Roman" w:cs="Times New Roman"/>
                <w:color w:val="000000"/>
              </w:rPr>
            </w:pPr>
            <w:r w:rsidRPr="00F72A1A">
              <w:rPr>
                <w:rStyle w:val="text1"/>
                <w:rFonts w:ascii="Times New Roman" w:hAnsi="Times New Roman" w:cs="Times New Roman"/>
                <w:color w:val="000000"/>
              </w:rPr>
              <w:t xml:space="preserve">Организационные вопросы </w:t>
            </w:r>
          </w:p>
          <w:p w:rsidR="00B1782D" w:rsidRPr="00F72A1A" w:rsidRDefault="00B1782D" w:rsidP="00B11DB9">
            <w:pPr>
              <w:rPr>
                <w:sz w:val="20"/>
                <w:szCs w:val="20"/>
              </w:rPr>
            </w:pPr>
          </w:p>
        </w:tc>
      </w:tr>
    </w:tbl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4A2550" w:rsidRDefault="004A2550" w:rsidP="00147DF8">
      <w:pPr>
        <w:jc w:val="center"/>
        <w:rPr>
          <w:b/>
          <w:sz w:val="20"/>
          <w:szCs w:val="20"/>
        </w:rPr>
      </w:pPr>
    </w:p>
    <w:p w:rsidR="00777E5E" w:rsidRPr="00292EAC" w:rsidRDefault="00777E5E" w:rsidP="00147DF8">
      <w:pPr>
        <w:jc w:val="center"/>
        <w:rPr>
          <w:b/>
          <w:sz w:val="20"/>
          <w:szCs w:val="20"/>
        </w:rPr>
      </w:pPr>
      <w:r w:rsidRPr="00292EAC">
        <w:rPr>
          <w:b/>
          <w:sz w:val="20"/>
          <w:szCs w:val="20"/>
        </w:rPr>
        <w:lastRenderedPageBreak/>
        <w:t>Правила игры</w:t>
      </w:r>
    </w:p>
    <w:p w:rsidR="00777E5E" w:rsidRPr="00292EAC" w:rsidRDefault="00147DF8" w:rsidP="00777E5E">
      <w:pPr>
        <w:rPr>
          <w:sz w:val="20"/>
          <w:szCs w:val="20"/>
        </w:rPr>
      </w:pPr>
      <w:r w:rsidRPr="00292EAC"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5BD48910" wp14:editId="039B1271">
            <wp:simplePos x="0" y="0"/>
            <wp:positionH relativeFrom="column">
              <wp:posOffset>1318895</wp:posOffset>
            </wp:positionH>
            <wp:positionV relativeFrom="paragraph">
              <wp:posOffset>802005</wp:posOffset>
            </wp:positionV>
            <wp:extent cx="25527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39" y="21384"/>
                <wp:lineTo x="21439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E5E" w:rsidRPr="00292EAC">
        <w:rPr>
          <w:sz w:val="20"/>
          <w:szCs w:val="20"/>
        </w:rPr>
        <w:t>Матч играют на прямоугольной площадке. Предварительно проводятся две линии на расстоянии 40—55 метров, шириной 25—40 м. С одной стороны площадки находится город, с другой — кон. Для игры нужны небольшой резиновый мяч (теннисный) и лапта — плоская палка длиной около 60 см, ручка толщиной 3 см, ширина основания около 10 см.</w:t>
      </w:r>
    </w:p>
    <w:p w:rsidR="00777E5E" w:rsidRPr="00292EAC" w:rsidRDefault="00777E5E" w:rsidP="00777E5E">
      <w:pPr>
        <w:rPr>
          <w:sz w:val="20"/>
          <w:szCs w:val="20"/>
        </w:rPr>
      </w:pPr>
      <w:r w:rsidRPr="00292EAC">
        <w:rPr>
          <w:sz w:val="20"/>
          <w:szCs w:val="20"/>
        </w:rPr>
        <w:t>Участники игры делятся на две равные команды. По жребию игроки одной команды идут в город, а другая команда водит. Команда города начинает игру. Бьющий лаптой отбивает мяч как можно дальше из-за спины (нельзя бросать биту) в поле, бежит через площадку за линию кона и возвращается назад в город. Водящие в поле ловят (а если поймал мяч с летки, то команды меняются) отб</w:t>
      </w:r>
      <w:r w:rsidR="00147DF8">
        <w:rPr>
          <w:sz w:val="20"/>
          <w:szCs w:val="20"/>
        </w:rPr>
        <w:t xml:space="preserve">итый мяч и стараются </w:t>
      </w:r>
      <w:r w:rsidRPr="00292EAC">
        <w:rPr>
          <w:sz w:val="20"/>
          <w:szCs w:val="20"/>
        </w:rPr>
        <w:t>осал</w:t>
      </w:r>
      <w:r w:rsidR="00147DF8">
        <w:rPr>
          <w:sz w:val="20"/>
          <w:szCs w:val="20"/>
        </w:rPr>
        <w:t>ить</w:t>
      </w:r>
      <w:r w:rsidRPr="00292EAC">
        <w:rPr>
          <w:sz w:val="20"/>
          <w:szCs w:val="20"/>
        </w:rPr>
        <w:t xml:space="preserve"> </w:t>
      </w:r>
      <w:proofErr w:type="gramStart"/>
      <w:r w:rsidRPr="00292EAC">
        <w:rPr>
          <w:sz w:val="20"/>
          <w:szCs w:val="20"/>
        </w:rPr>
        <w:t>бегущего</w:t>
      </w:r>
      <w:proofErr w:type="gramEnd"/>
      <w:r w:rsidRPr="00292EAC">
        <w:rPr>
          <w:sz w:val="20"/>
          <w:szCs w:val="20"/>
        </w:rPr>
        <w:t>. Им можно перебрасывать мяч друг другу, чтобы попасть в бегущего на более близком расстоянии.</w:t>
      </w:r>
    </w:p>
    <w:p w:rsidR="00777E5E" w:rsidRPr="00292EAC" w:rsidRDefault="00777E5E" w:rsidP="00777E5E">
      <w:pPr>
        <w:rPr>
          <w:sz w:val="20"/>
          <w:szCs w:val="20"/>
        </w:rPr>
      </w:pPr>
      <w:r w:rsidRPr="00292EAC">
        <w:rPr>
          <w:sz w:val="20"/>
          <w:szCs w:val="20"/>
        </w:rPr>
        <w:t xml:space="preserve">Если игрокам поля удаётся запятнать бегущего, они переходят в город. Если игроки поля не могут запятнать бегущего, то они быстро перекидывают мяч в город. Как только мяч вернулся в город, игрок не успевший прибежать назад в город остаётся за линией кона, и ждёт следующей возможности вернуться в город. </w:t>
      </w:r>
    </w:p>
    <w:p w:rsidR="00777E5E" w:rsidRPr="00292EAC" w:rsidRDefault="00777E5E" w:rsidP="00777E5E">
      <w:pPr>
        <w:rPr>
          <w:sz w:val="20"/>
          <w:szCs w:val="20"/>
        </w:rPr>
      </w:pPr>
      <w:r w:rsidRPr="00292EAC">
        <w:rPr>
          <w:sz w:val="20"/>
          <w:szCs w:val="20"/>
        </w:rPr>
        <w:t xml:space="preserve">Игра продолжается, и мяч бьёт следующий игрок. По очереди все игроки команды выступают в роли </w:t>
      </w:r>
      <w:proofErr w:type="gramStart"/>
      <w:r w:rsidRPr="00292EAC">
        <w:rPr>
          <w:sz w:val="20"/>
          <w:szCs w:val="20"/>
        </w:rPr>
        <w:t>бьющи</w:t>
      </w:r>
      <w:r w:rsidR="00147DF8">
        <w:rPr>
          <w:sz w:val="20"/>
          <w:szCs w:val="20"/>
        </w:rPr>
        <w:t>х</w:t>
      </w:r>
      <w:proofErr w:type="gramEnd"/>
      <w:r w:rsidR="00147DF8">
        <w:rPr>
          <w:sz w:val="20"/>
          <w:szCs w:val="20"/>
        </w:rPr>
        <w:t>. Вернуть</w:t>
      </w:r>
      <w:r w:rsidRPr="00292EAC">
        <w:rPr>
          <w:sz w:val="20"/>
          <w:szCs w:val="20"/>
        </w:rPr>
        <w:t xml:space="preserve"> может тот, кто далеко отобьёт мяч, дав возможность п</w:t>
      </w:r>
      <w:r w:rsidR="00147DF8">
        <w:rPr>
          <w:sz w:val="20"/>
          <w:szCs w:val="20"/>
        </w:rPr>
        <w:t>еребежки</w:t>
      </w:r>
      <w:r w:rsidRPr="00292EAC">
        <w:rPr>
          <w:sz w:val="20"/>
          <w:szCs w:val="20"/>
        </w:rPr>
        <w:t xml:space="preserve"> из пригорода и кона. </w:t>
      </w:r>
    </w:p>
    <w:p w:rsidR="00147DF8" w:rsidRDefault="00777E5E" w:rsidP="00DC2257">
      <w:pPr>
        <w:rPr>
          <w:sz w:val="20"/>
          <w:szCs w:val="20"/>
        </w:rPr>
      </w:pPr>
      <w:r w:rsidRPr="00292EAC">
        <w:rPr>
          <w:sz w:val="20"/>
          <w:szCs w:val="20"/>
        </w:rPr>
        <w:t>Игра считается выигранной, если все игроки пробили по мячу, пробежали за линию кона и вернулись назад в город. Игра считается проигранной, если все игроки пробили мяч, но никто не перебежал за линию кона. По окончании игры команды меняются местами. Команда города переходит в поле, а из поля переходит в город. Если одним из игроков города была сломана лапта, то есть палка, то команда города автоматически выигрывает.</w:t>
      </w:r>
    </w:p>
    <w:p w:rsidR="00B1782D" w:rsidRPr="00147DF8" w:rsidRDefault="00B1782D" w:rsidP="00147DF8">
      <w:pPr>
        <w:jc w:val="center"/>
        <w:rPr>
          <w:sz w:val="20"/>
          <w:szCs w:val="20"/>
        </w:rPr>
      </w:pPr>
      <w:r w:rsidRPr="00F72A1A">
        <w:rPr>
          <w:b/>
          <w:sz w:val="20"/>
          <w:szCs w:val="20"/>
        </w:rPr>
        <w:lastRenderedPageBreak/>
        <w:t>Домашние задания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 xml:space="preserve">Выполнение домашних заданий является одним из важных условий повышения объема двигательной активности обучающихся, улучшения их физической подготовленности, укрепления здоровья и соблюдение </w:t>
      </w:r>
      <w:proofErr w:type="spellStart"/>
      <w:r w:rsidRPr="00F72A1A">
        <w:rPr>
          <w:sz w:val="20"/>
          <w:szCs w:val="20"/>
        </w:rPr>
        <w:t>санитарно</w:t>
      </w:r>
      <w:proofErr w:type="spellEnd"/>
      <w:r w:rsidRPr="00F72A1A">
        <w:rPr>
          <w:sz w:val="20"/>
          <w:szCs w:val="20"/>
        </w:rPr>
        <w:t xml:space="preserve"> – гигиенических условий при их выполнении.</w:t>
      </w: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t xml:space="preserve">Карточка дополнительного задания для </w:t>
      </w:r>
      <w:proofErr w:type="spellStart"/>
      <w:r w:rsidRPr="00F72A1A">
        <w:rPr>
          <w:b/>
          <w:sz w:val="20"/>
          <w:szCs w:val="20"/>
        </w:rPr>
        <w:t>лаптистов</w:t>
      </w:r>
      <w:proofErr w:type="spellEnd"/>
    </w:p>
    <w:p w:rsidR="00B1782D" w:rsidRPr="00F72A1A" w:rsidRDefault="00B1782D" w:rsidP="00B11DB9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(примерная)</w:t>
      </w:r>
    </w:p>
    <w:p w:rsidR="00B1782D" w:rsidRPr="00A37EFC" w:rsidRDefault="00A37EFC" w:rsidP="00A37EF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№1</w:t>
      </w: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p w:rsidR="00B1782D" w:rsidRDefault="00B1782D" w:rsidP="00910EB3">
      <w:pPr>
        <w:ind w:left="1985"/>
        <w:rPr>
          <w:sz w:val="20"/>
          <w:szCs w:val="20"/>
        </w:rPr>
      </w:pPr>
      <w:r w:rsidRPr="00F72A1A">
        <w:rPr>
          <w:sz w:val="20"/>
          <w:szCs w:val="20"/>
        </w:rPr>
        <w:t>Развитие:</w:t>
      </w:r>
    </w:p>
    <w:p w:rsidR="00910EB3" w:rsidRPr="00F72A1A" w:rsidRDefault="00910EB3" w:rsidP="00910EB3">
      <w:pPr>
        <w:ind w:left="1985"/>
        <w:rPr>
          <w:sz w:val="20"/>
          <w:szCs w:val="20"/>
        </w:rPr>
      </w:pPr>
    </w:p>
    <w:p w:rsidR="00B1782D" w:rsidRPr="00F72A1A" w:rsidRDefault="00B1782D" w:rsidP="00910EB3">
      <w:pPr>
        <w:ind w:left="1985"/>
        <w:rPr>
          <w:sz w:val="20"/>
          <w:szCs w:val="20"/>
        </w:rPr>
      </w:pPr>
      <w:r w:rsidRPr="00F72A1A">
        <w:rPr>
          <w:sz w:val="20"/>
          <w:szCs w:val="20"/>
        </w:rPr>
        <w:t>1. Подвижности суставов;</w:t>
      </w:r>
    </w:p>
    <w:p w:rsidR="00B1782D" w:rsidRPr="00F72A1A" w:rsidRDefault="00B1782D" w:rsidP="00910EB3">
      <w:pPr>
        <w:ind w:left="1985"/>
        <w:rPr>
          <w:sz w:val="20"/>
          <w:szCs w:val="20"/>
        </w:rPr>
      </w:pPr>
      <w:r w:rsidRPr="00F72A1A">
        <w:rPr>
          <w:sz w:val="20"/>
          <w:szCs w:val="20"/>
        </w:rPr>
        <w:t>2. Наращивание мышечной массы;</w:t>
      </w:r>
    </w:p>
    <w:p w:rsidR="00B1782D" w:rsidRPr="00F72A1A" w:rsidRDefault="00B1782D" w:rsidP="00910EB3">
      <w:pPr>
        <w:ind w:left="1985"/>
        <w:rPr>
          <w:sz w:val="20"/>
          <w:szCs w:val="20"/>
        </w:rPr>
      </w:pPr>
      <w:r w:rsidRPr="00F72A1A">
        <w:rPr>
          <w:sz w:val="20"/>
          <w:szCs w:val="20"/>
        </w:rPr>
        <w:t>3. Закаливание органов дыхания.</w:t>
      </w:r>
    </w:p>
    <w:p w:rsidR="00B1782D" w:rsidRPr="00F72A1A" w:rsidRDefault="00B1782D" w:rsidP="00910EB3">
      <w:pPr>
        <w:ind w:left="1985"/>
        <w:rPr>
          <w:sz w:val="20"/>
          <w:szCs w:val="20"/>
        </w:rPr>
      </w:pPr>
    </w:p>
    <w:p w:rsidR="00B1782D" w:rsidRPr="00AD606E" w:rsidRDefault="00B1782D" w:rsidP="00B11DB9">
      <w:pPr>
        <w:rPr>
          <w:sz w:val="20"/>
          <w:szCs w:val="20"/>
          <w:lang w:val="en-US"/>
        </w:rPr>
      </w:pPr>
    </w:p>
    <w:tbl>
      <w:tblPr>
        <w:tblW w:w="7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5244"/>
        <w:gridCol w:w="1560"/>
      </w:tblGrid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 xml:space="preserve">№ </w:t>
            </w:r>
            <w:proofErr w:type="spellStart"/>
            <w:r w:rsidRPr="00F72A1A">
              <w:rPr>
                <w:i/>
                <w:sz w:val="20"/>
                <w:szCs w:val="20"/>
              </w:rPr>
              <w:t>уп</w:t>
            </w:r>
            <w:proofErr w:type="spellEnd"/>
            <w:r w:rsidRPr="00F72A1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jc w:val="center"/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Упражнения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Число повторения или время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Беговые и прыжковые способы передвижения- 300м.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1 мин.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Подтягивание до подбородка хватом снизу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 15р</w:t>
            </w:r>
          </w:p>
        </w:tc>
      </w:tr>
      <w:tr w:rsidR="00B1782D" w:rsidRPr="00F72A1A" w:rsidTr="00910EB3">
        <w:trPr>
          <w:trHeight w:val="267"/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3</w:t>
            </w:r>
          </w:p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Сгибание и разгибание рук в упоре на табурет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 20р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Приседания (руки за голову)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2х40р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Прыжки  через  препятствия (высота 30см)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2х30р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Бросок мяча в стену и ловля мяча после отскока.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2х20раз.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Упр. с гантелями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 мин.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Семенящий бег – 500м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Без учета времени</w:t>
            </w:r>
          </w:p>
        </w:tc>
      </w:tr>
      <w:tr w:rsidR="00B1782D" w:rsidRPr="00F72A1A" w:rsidTr="00910EB3">
        <w:trPr>
          <w:jc w:val="center"/>
        </w:trPr>
        <w:tc>
          <w:tcPr>
            <w:tcW w:w="56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5244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Водная процедура: обтирание мокрым полотенцем или обливание водой (воду на голову не лить)</w:t>
            </w:r>
          </w:p>
        </w:tc>
        <w:tc>
          <w:tcPr>
            <w:tcW w:w="156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1-2мин.</w:t>
            </w:r>
          </w:p>
        </w:tc>
      </w:tr>
    </w:tbl>
    <w:p w:rsidR="00AD606E" w:rsidRDefault="00AD606E" w:rsidP="00A37EFC">
      <w:pPr>
        <w:jc w:val="center"/>
        <w:rPr>
          <w:b/>
          <w:sz w:val="20"/>
          <w:szCs w:val="20"/>
          <w:lang w:val="en-US"/>
        </w:rPr>
      </w:pPr>
    </w:p>
    <w:p w:rsidR="00AD606E" w:rsidRDefault="00AD606E" w:rsidP="00A37EFC">
      <w:pPr>
        <w:jc w:val="center"/>
        <w:rPr>
          <w:b/>
          <w:sz w:val="20"/>
          <w:szCs w:val="20"/>
          <w:lang w:val="en-US"/>
        </w:rPr>
      </w:pPr>
    </w:p>
    <w:p w:rsidR="00AD606E" w:rsidRDefault="00AD606E" w:rsidP="00A37EFC">
      <w:pPr>
        <w:jc w:val="center"/>
        <w:rPr>
          <w:b/>
          <w:sz w:val="20"/>
          <w:szCs w:val="20"/>
          <w:lang w:val="en-US"/>
        </w:rPr>
      </w:pPr>
    </w:p>
    <w:p w:rsidR="00AD606E" w:rsidRDefault="00AD606E" w:rsidP="00A37EFC">
      <w:pPr>
        <w:jc w:val="center"/>
        <w:rPr>
          <w:b/>
          <w:sz w:val="20"/>
          <w:szCs w:val="20"/>
          <w:lang w:val="en-US"/>
        </w:rPr>
      </w:pPr>
    </w:p>
    <w:p w:rsidR="00AD606E" w:rsidRDefault="00AD606E" w:rsidP="00A37EFC">
      <w:pPr>
        <w:jc w:val="center"/>
        <w:rPr>
          <w:b/>
          <w:sz w:val="20"/>
          <w:szCs w:val="20"/>
          <w:lang w:val="en-US"/>
        </w:rPr>
      </w:pPr>
    </w:p>
    <w:p w:rsidR="00AD606E" w:rsidRDefault="00AD606E" w:rsidP="00A37EFC">
      <w:pPr>
        <w:jc w:val="center"/>
        <w:rPr>
          <w:b/>
          <w:sz w:val="20"/>
          <w:szCs w:val="20"/>
          <w:lang w:val="en-US"/>
        </w:rPr>
      </w:pPr>
    </w:p>
    <w:p w:rsidR="00B1782D" w:rsidRPr="00F72A1A" w:rsidRDefault="00B1782D" w:rsidP="00A37EFC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lastRenderedPageBreak/>
        <w:t xml:space="preserve">Карточка дополнительного задания для </w:t>
      </w:r>
      <w:proofErr w:type="spellStart"/>
      <w:r w:rsidRPr="00F72A1A">
        <w:rPr>
          <w:b/>
          <w:sz w:val="20"/>
          <w:szCs w:val="20"/>
        </w:rPr>
        <w:t>лаптистов</w:t>
      </w:r>
      <w:proofErr w:type="spellEnd"/>
    </w:p>
    <w:p w:rsidR="00B1782D" w:rsidRPr="00F72A1A" w:rsidRDefault="00B1782D" w:rsidP="00B11DB9">
      <w:pPr>
        <w:jc w:val="center"/>
        <w:rPr>
          <w:sz w:val="20"/>
          <w:szCs w:val="20"/>
        </w:rPr>
      </w:pPr>
      <w:r w:rsidRPr="00F72A1A">
        <w:rPr>
          <w:sz w:val="20"/>
          <w:szCs w:val="20"/>
        </w:rPr>
        <w:t>(примерная)</w:t>
      </w:r>
    </w:p>
    <w:p w:rsidR="00B1782D" w:rsidRPr="00F72A1A" w:rsidRDefault="00B1782D" w:rsidP="00B11DB9">
      <w:pPr>
        <w:jc w:val="center"/>
        <w:rPr>
          <w:b/>
          <w:sz w:val="20"/>
          <w:szCs w:val="20"/>
        </w:rPr>
      </w:pPr>
    </w:p>
    <w:p w:rsidR="00B1782D" w:rsidRPr="00A37EFC" w:rsidRDefault="00A37EFC" w:rsidP="00A37EF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№2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Развитие:</w:t>
      </w:r>
    </w:p>
    <w:p w:rsidR="00B1782D" w:rsidRPr="00F72A1A" w:rsidRDefault="00B1782D" w:rsidP="0030608A">
      <w:pPr>
        <w:rPr>
          <w:sz w:val="20"/>
          <w:szCs w:val="20"/>
        </w:rPr>
      </w:pPr>
      <w:r w:rsidRPr="00F72A1A">
        <w:rPr>
          <w:sz w:val="20"/>
          <w:szCs w:val="20"/>
        </w:rPr>
        <w:t>1.Сознательного отношения к выполнению утренней зарядке в домашних условиях, с  переходом на весенний период;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2. Силы, прыгучести, скоростных качеств;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3. Устойчивого положения при ударе битой;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4. Точного попадания битой по мячу;</w:t>
      </w:r>
    </w:p>
    <w:p w:rsidR="00B1782D" w:rsidRPr="00F72A1A" w:rsidRDefault="00B1782D" w:rsidP="00B11DB9">
      <w:pPr>
        <w:rPr>
          <w:sz w:val="20"/>
          <w:szCs w:val="20"/>
        </w:rPr>
      </w:pPr>
      <w:r w:rsidRPr="00F72A1A">
        <w:rPr>
          <w:sz w:val="20"/>
          <w:szCs w:val="20"/>
        </w:rPr>
        <w:t>5. Закаливание организма.</w:t>
      </w:r>
    </w:p>
    <w:p w:rsidR="00B1782D" w:rsidRPr="00F72A1A" w:rsidRDefault="00B1782D" w:rsidP="00B11DB9">
      <w:pPr>
        <w:rPr>
          <w:sz w:val="20"/>
          <w:szCs w:val="20"/>
        </w:rPr>
      </w:pPr>
    </w:p>
    <w:p w:rsidR="00B1782D" w:rsidRPr="00AD606E" w:rsidRDefault="00B1782D" w:rsidP="00B11DB9">
      <w:pPr>
        <w:rPr>
          <w:sz w:val="20"/>
          <w:szCs w:val="20"/>
          <w:lang w:val="en-US"/>
        </w:rPr>
      </w:pPr>
    </w:p>
    <w:p w:rsidR="00B1782D" w:rsidRPr="00F72A1A" w:rsidRDefault="00B1782D" w:rsidP="00B11DB9">
      <w:pPr>
        <w:rPr>
          <w:sz w:val="20"/>
          <w:szCs w:val="20"/>
        </w:rPr>
      </w:pPr>
    </w:p>
    <w:tbl>
      <w:tblPr>
        <w:tblW w:w="7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0"/>
        <w:gridCol w:w="5138"/>
        <w:gridCol w:w="1670"/>
      </w:tblGrid>
      <w:tr w:rsidR="00B1782D" w:rsidRPr="00F72A1A" w:rsidTr="0054524E">
        <w:trPr>
          <w:trHeight w:val="634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№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</w:p>
          <w:p w:rsidR="00B1782D" w:rsidRPr="00F72A1A" w:rsidRDefault="00B1782D" w:rsidP="00B11DB9">
            <w:pPr>
              <w:jc w:val="center"/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Упражнения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Число повторений или время</w:t>
            </w:r>
          </w:p>
        </w:tc>
      </w:tr>
      <w:tr w:rsidR="00B1782D" w:rsidRPr="00F72A1A" w:rsidTr="0054524E">
        <w:trPr>
          <w:trHeight w:val="316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Бег на месте (если есть условия по территории)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1мин.</w:t>
            </w:r>
          </w:p>
        </w:tc>
      </w:tr>
      <w:tr w:rsidR="00B1782D" w:rsidRPr="00F72A1A" w:rsidTr="0054524E">
        <w:trPr>
          <w:trHeight w:val="316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Общие развивающие упражнения (ОРУ) на месте для развития подвижности суставов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2- 3мин.</w:t>
            </w:r>
          </w:p>
        </w:tc>
      </w:tr>
      <w:tr w:rsidR="00B1782D" w:rsidRPr="00F72A1A" w:rsidTr="0054524E">
        <w:trPr>
          <w:trHeight w:val="686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 xml:space="preserve">Упр. для укрепления и развития мышечной массы </w:t>
            </w:r>
          </w:p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(с отягощениями)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Дозировка самостоятельна</w:t>
            </w:r>
          </w:p>
        </w:tc>
      </w:tr>
      <w:tr w:rsidR="00B1782D" w:rsidRPr="00F72A1A" w:rsidTr="0054524E">
        <w:trPr>
          <w:trHeight w:val="659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Упр. для укрепления большой мышцы живота и спинных мышц, применить  отягощения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3-5мин.</w:t>
            </w:r>
          </w:p>
        </w:tc>
      </w:tr>
      <w:tr w:rsidR="00B1782D" w:rsidRPr="00F72A1A" w:rsidTr="0054524E">
        <w:trPr>
          <w:trHeight w:val="659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Подброс мяча вверх, ловля, бросок в цель</w:t>
            </w:r>
          </w:p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Удар битой по мячу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10раз</w:t>
            </w:r>
          </w:p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2х10раз</w:t>
            </w:r>
          </w:p>
        </w:tc>
      </w:tr>
      <w:tr w:rsidR="00B1782D" w:rsidRPr="00F72A1A" w:rsidTr="0054524E">
        <w:trPr>
          <w:trHeight w:val="342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Многократные прыжки через скакалку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2х50раз</w:t>
            </w:r>
          </w:p>
        </w:tc>
      </w:tr>
      <w:tr w:rsidR="00B1782D" w:rsidRPr="00F72A1A" w:rsidTr="0054524E">
        <w:trPr>
          <w:trHeight w:val="316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Бег на месте (если есть условия, то по территории)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 мин.</w:t>
            </w:r>
          </w:p>
        </w:tc>
      </w:tr>
      <w:tr w:rsidR="00B1782D" w:rsidRPr="00F72A1A" w:rsidTr="0054524E">
        <w:trPr>
          <w:trHeight w:val="342"/>
          <w:jc w:val="center"/>
        </w:trPr>
        <w:tc>
          <w:tcPr>
            <w:tcW w:w="53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5138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Водная процедура</w:t>
            </w:r>
          </w:p>
        </w:tc>
        <w:tc>
          <w:tcPr>
            <w:tcW w:w="1670" w:type="dxa"/>
          </w:tcPr>
          <w:p w:rsidR="00B1782D" w:rsidRPr="00F72A1A" w:rsidRDefault="00B1782D" w:rsidP="00B11DB9">
            <w:pPr>
              <w:rPr>
                <w:i/>
                <w:sz w:val="20"/>
                <w:szCs w:val="20"/>
              </w:rPr>
            </w:pPr>
            <w:r w:rsidRPr="00F72A1A">
              <w:rPr>
                <w:i/>
                <w:sz w:val="20"/>
                <w:szCs w:val="20"/>
              </w:rPr>
              <w:t>2- 3мин.</w:t>
            </w:r>
          </w:p>
        </w:tc>
      </w:tr>
    </w:tbl>
    <w:p w:rsidR="00AD606E" w:rsidRDefault="00AD606E" w:rsidP="00DD22BB">
      <w:pPr>
        <w:jc w:val="center"/>
        <w:rPr>
          <w:rStyle w:val="ac"/>
          <w:color w:val="000000"/>
          <w:sz w:val="20"/>
          <w:szCs w:val="20"/>
          <w:lang w:val="en-US"/>
        </w:rPr>
      </w:pPr>
    </w:p>
    <w:p w:rsidR="00AD606E" w:rsidRDefault="00AD606E" w:rsidP="00DD22BB">
      <w:pPr>
        <w:jc w:val="center"/>
        <w:rPr>
          <w:rStyle w:val="ac"/>
          <w:color w:val="000000"/>
          <w:sz w:val="20"/>
          <w:szCs w:val="20"/>
          <w:lang w:val="en-US"/>
        </w:rPr>
      </w:pPr>
    </w:p>
    <w:p w:rsidR="00AD606E" w:rsidRDefault="00AD606E" w:rsidP="00DD22BB">
      <w:pPr>
        <w:jc w:val="center"/>
        <w:rPr>
          <w:rStyle w:val="ac"/>
          <w:color w:val="000000"/>
          <w:sz w:val="20"/>
          <w:szCs w:val="20"/>
          <w:lang w:val="en-US"/>
        </w:rPr>
      </w:pPr>
    </w:p>
    <w:p w:rsidR="00AD606E" w:rsidRDefault="00AD606E" w:rsidP="00DD22BB">
      <w:pPr>
        <w:jc w:val="center"/>
        <w:rPr>
          <w:rStyle w:val="ac"/>
          <w:color w:val="000000"/>
          <w:sz w:val="20"/>
          <w:szCs w:val="20"/>
          <w:lang w:val="en-US"/>
        </w:rPr>
      </w:pPr>
    </w:p>
    <w:p w:rsidR="00AD606E" w:rsidRDefault="00AD606E" w:rsidP="00DD22BB">
      <w:pPr>
        <w:jc w:val="center"/>
        <w:rPr>
          <w:rStyle w:val="ac"/>
          <w:color w:val="000000"/>
          <w:sz w:val="20"/>
          <w:szCs w:val="20"/>
          <w:lang w:val="en-US"/>
        </w:rPr>
      </w:pPr>
    </w:p>
    <w:p w:rsidR="00AD606E" w:rsidRDefault="00AD606E" w:rsidP="00DD22BB">
      <w:pPr>
        <w:jc w:val="center"/>
        <w:rPr>
          <w:rStyle w:val="ac"/>
          <w:color w:val="000000"/>
          <w:sz w:val="20"/>
          <w:szCs w:val="20"/>
          <w:lang w:val="en-US"/>
        </w:rPr>
      </w:pPr>
    </w:p>
    <w:p w:rsidR="0054524E" w:rsidRPr="0054524E" w:rsidRDefault="0054524E" w:rsidP="00DD22BB">
      <w:pPr>
        <w:jc w:val="center"/>
        <w:rPr>
          <w:rStyle w:val="ac"/>
          <w:color w:val="000000"/>
          <w:sz w:val="20"/>
          <w:szCs w:val="20"/>
        </w:rPr>
      </w:pPr>
      <w:r w:rsidRPr="0054524E">
        <w:rPr>
          <w:rStyle w:val="ac"/>
          <w:color w:val="000000"/>
          <w:sz w:val="20"/>
          <w:szCs w:val="20"/>
        </w:rPr>
        <w:lastRenderedPageBreak/>
        <w:t>Педагогический контроль</w:t>
      </w:r>
    </w:p>
    <w:p w:rsidR="0054524E" w:rsidRPr="0054524E" w:rsidRDefault="0054524E" w:rsidP="0054524E">
      <w:pPr>
        <w:rPr>
          <w:rStyle w:val="ac"/>
          <w:color w:val="000000"/>
          <w:sz w:val="20"/>
          <w:szCs w:val="20"/>
        </w:rPr>
      </w:pPr>
    </w:p>
    <w:p w:rsidR="0054524E" w:rsidRPr="0054524E" w:rsidRDefault="0054524E" w:rsidP="0054524E">
      <w:pPr>
        <w:rPr>
          <w:rStyle w:val="text1"/>
          <w:rFonts w:ascii="Times New Roman" w:hAnsi="Times New Roman" w:cs="Times New Roman"/>
          <w:color w:val="000000"/>
        </w:rPr>
      </w:pPr>
      <w:r w:rsidRPr="0054524E">
        <w:rPr>
          <w:rStyle w:val="text1"/>
          <w:rFonts w:ascii="Times New Roman" w:hAnsi="Times New Roman" w:cs="Times New Roman"/>
          <w:color w:val="000000"/>
        </w:rPr>
        <w:t>Тщательное программирование процесса  подготовки   игроков  в  лапту  дает необходимый эффект только при наличии столь же тщательной системы контроля за ходом подготовки.</w:t>
      </w:r>
    </w:p>
    <w:p w:rsidR="0054524E" w:rsidRPr="0054524E" w:rsidRDefault="0054524E" w:rsidP="0054524E">
      <w:pPr>
        <w:rPr>
          <w:rStyle w:val="text1"/>
          <w:rFonts w:ascii="Times New Roman" w:hAnsi="Times New Roman" w:cs="Times New Roman"/>
          <w:color w:val="000000"/>
        </w:rPr>
      </w:pPr>
      <w:r w:rsidRPr="0054524E">
        <w:rPr>
          <w:rStyle w:val="text1"/>
          <w:rFonts w:ascii="Times New Roman" w:hAnsi="Times New Roman" w:cs="Times New Roman"/>
          <w:color w:val="000000"/>
        </w:rPr>
        <w:t>После окончания этапа начальной подготовки делаются заключения (анализ) относительно перспективности в  лапте занимающихся, прошедших начальный курс, их возможностей с точки зрения овладения в совершенстве техникой и тактикой игры в  лапту на последующем этапе.</w:t>
      </w:r>
    </w:p>
    <w:p w:rsidR="0054524E" w:rsidRDefault="0054524E" w:rsidP="0054524E">
      <w:pPr>
        <w:rPr>
          <w:rStyle w:val="text1"/>
          <w:rFonts w:ascii="Times New Roman" w:hAnsi="Times New Roman" w:cs="Times New Roman"/>
          <w:color w:val="000000"/>
        </w:rPr>
      </w:pPr>
      <w:r w:rsidRPr="0054524E">
        <w:rPr>
          <w:rStyle w:val="text1"/>
          <w:rFonts w:ascii="Times New Roman" w:hAnsi="Times New Roman" w:cs="Times New Roman"/>
          <w:color w:val="000000"/>
        </w:rPr>
        <w:t xml:space="preserve">После окончания начального этапа, на основании результатов   воспитанников, судят о потенциальных </w:t>
      </w:r>
      <w:proofErr w:type="gramStart"/>
      <w:r w:rsidRPr="0054524E">
        <w:rPr>
          <w:rStyle w:val="text1"/>
          <w:rFonts w:ascii="Times New Roman" w:hAnsi="Times New Roman" w:cs="Times New Roman"/>
          <w:color w:val="000000"/>
        </w:rPr>
        <w:t>возможностях</w:t>
      </w:r>
      <w:proofErr w:type="gramEnd"/>
      <w:r w:rsidRPr="0054524E">
        <w:rPr>
          <w:rStyle w:val="text1"/>
          <w:rFonts w:ascii="Times New Roman" w:hAnsi="Times New Roman" w:cs="Times New Roman"/>
          <w:color w:val="000000"/>
        </w:rPr>
        <w:t xml:space="preserve"> занимающихся в овладении уровнем спортивного мастерства в  лапте и соответствии уровней их подготовленности требованиям этапа спортивного совершенствования.</w:t>
      </w:r>
    </w:p>
    <w:p w:rsidR="00777E5E" w:rsidRPr="0054524E" w:rsidRDefault="00777E5E" w:rsidP="0054524E">
      <w:pPr>
        <w:rPr>
          <w:rStyle w:val="text1"/>
          <w:rFonts w:ascii="Times New Roman" w:hAnsi="Times New Roman" w:cs="Times New Roman"/>
          <w:color w:val="000000"/>
        </w:rPr>
      </w:pPr>
    </w:p>
    <w:p w:rsidR="0054524E" w:rsidRPr="00777E5E" w:rsidRDefault="0054524E" w:rsidP="0054524E">
      <w:pPr>
        <w:rPr>
          <w:rStyle w:val="text1"/>
          <w:rFonts w:ascii="Times New Roman" w:hAnsi="Times New Roman" w:cs="Times New Roman"/>
          <w:b/>
          <w:color w:val="000000"/>
        </w:rPr>
      </w:pPr>
      <w:r w:rsidRPr="00777E5E">
        <w:rPr>
          <w:rStyle w:val="text1"/>
          <w:rFonts w:ascii="Times New Roman" w:hAnsi="Times New Roman" w:cs="Times New Roman"/>
          <w:b/>
          <w:color w:val="000000"/>
        </w:rPr>
        <w:t xml:space="preserve">По окончании начального этапа игрок в лапту </w:t>
      </w:r>
      <w:r w:rsidRPr="00777E5E">
        <w:rPr>
          <w:rStyle w:val="text1"/>
          <w:rFonts w:ascii="Times New Roman" w:hAnsi="Times New Roman" w:cs="Times New Roman"/>
          <w:b/>
          <w:color w:val="000000"/>
          <w:u w:val="single"/>
        </w:rPr>
        <w:t>должен отвечать требованиям</w:t>
      </w:r>
      <w:r w:rsidRPr="00777E5E">
        <w:rPr>
          <w:rStyle w:val="text1"/>
          <w:rFonts w:ascii="Times New Roman" w:hAnsi="Times New Roman" w:cs="Times New Roman"/>
          <w:b/>
          <w:color w:val="000000"/>
        </w:rPr>
        <w:t>:</w:t>
      </w:r>
    </w:p>
    <w:p w:rsidR="0054524E" w:rsidRPr="0054524E" w:rsidRDefault="0054524E" w:rsidP="0054524E">
      <w:pPr>
        <w:rPr>
          <w:rStyle w:val="text1"/>
          <w:rFonts w:ascii="Times New Roman" w:hAnsi="Times New Roman" w:cs="Times New Roman"/>
          <w:color w:val="000000"/>
        </w:rPr>
      </w:pPr>
      <w:r w:rsidRPr="0054524E">
        <w:rPr>
          <w:rStyle w:val="text1"/>
          <w:rFonts w:ascii="Times New Roman" w:hAnsi="Times New Roman" w:cs="Times New Roman"/>
          <w:color w:val="000000"/>
        </w:rPr>
        <w:t>- овладение основами техники перемещения, передачи и ловли мяча, ударов битой по мячу;</w:t>
      </w:r>
    </w:p>
    <w:p w:rsidR="0054524E" w:rsidRPr="0054524E" w:rsidRDefault="0054524E" w:rsidP="0054524E">
      <w:pPr>
        <w:rPr>
          <w:rStyle w:val="text1"/>
          <w:rFonts w:ascii="Times New Roman" w:hAnsi="Times New Roman" w:cs="Times New Roman"/>
          <w:color w:val="000000"/>
        </w:rPr>
      </w:pPr>
      <w:r w:rsidRPr="0054524E">
        <w:rPr>
          <w:rStyle w:val="text1"/>
          <w:rFonts w:ascii="Times New Roman" w:hAnsi="Times New Roman" w:cs="Times New Roman"/>
          <w:color w:val="000000"/>
        </w:rPr>
        <w:t>- овладение скоростно-силовыми качествами (прыжки в длину с места,</w:t>
      </w:r>
      <w:r w:rsidRPr="0054524E">
        <w:rPr>
          <w:sz w:val="20"/>
          <w:szCs w:val="20"/>
        </w:rPr>
        <w:t xml:space="preserve"> </w:t>
      </w:r>
      <w:r w:rsidRPr="0054524E">
        <w:rPr>
          <w:rStyle w:val="text1"/>
          <w:rFonts w:ascii="Times New Roman" w:hAnsi="Times New Roman" w:cs="Times New Roman"/>
          <w:color w:val="000000"/>
        </w:rPr>
        <w:t>челночный бег 20-30 м, броски в цель);</w:t>
      </w:r>
    </w:p>
    <w:p w:rsidR="0054524E" w:rsidRPr="0054524E" w:rsidRDefault="0054524E" w:rsidP="0054524E">
      <w:pPr>
        <w:rPr>
          <w:rStyle w:val="text1"/>
          <w:rFonts w:ascii="Times New Roman" w:hAnsi="Times New Roman" w:cs="Times New Roman"/>
          <w:color w:val="000000"/>
        </w:rPr>
      </w:pPr>
      <w:r w:rsidRPr="0054524E">
        <w:rPr>
          <w:rStyle w:val="text1"/>
          <w:rFonts w:ascii="Times New Roman" w:hAnsi="Times New Roman" w:cs="Times New Roman"/>
          <w:color w:val="000000"/>
        </w:rPr>
        <w:t>- знать правила игры;</w:t>
      </w:r>
    </w:p>
    <w:p w:rsidR="0054524E" w:rsidRPr="0054524E" w:rsidRDefault="0054524E" w:rsidP="0054524E">
      <w:pPr>
        <w:rPr>
          <w:sz w:val="20"/>
          <w:szCs w:val="20"/>
        </w:rPr>
      </w:pPr>
      <w:r w:rsidRPr="0054524E">
        <w:rPr>
          <w:sz w:val="20"/>
          <w:szCs w:val="20"/>
        </w:rPr>
        <w:t xml:space="preserve">- </w:t>
      </w:r>
      <w:r w:rsidRPr="0054524E">
        <w:rPr>
          <w:rStyle w:val="text1"/>
          <w:rFonts w:ascii="Times New Roman" w:hAnsi="Times New Roman" w:cs="Times New Roman"/>
          <w:color w:val="000000"/>
        </w:rPr>
        <w:t>овладение</w:t>
      </w:r>
      <w:r w:rsidRPr="0054524E">
        <w:rPr>
          <w:sz w:val="20"/>
          <w:szCs w:val="20"/>
        </w:rPr>
        <w:t xml:space="preserve"> тактическими умениями:</w:t>
      </w:r>
    </w:p>
    <w:p w:rsidR="0054524E" w:rsidRPr="0054524E" w:rsidRDefault="0054524E" w:rsidP="0054524E">
      <w:pPr>
        <w:rPr>
          <w:rStyle w:val="ac"/>
          <w:b w:val="0"/>
          <w:sz w:val="20"/>
          <w:szCs w:val="20"/>
        </w:rPr>
      </w:pPr>
      <w:r w:rsidRPr="0054524E">
        <w:rPr>
          <w:rStyle w:val="ac"/>
          <w:b w:val="0"/>
          <w:sz w:val="20"/>
          <w:szCs w:val="20"/>
        </w:rPr>
        <w:t>а) сделать правильную расстановку игроков на удар в зависимости от общего плана игры;</w:t>
      </w:r>
    </w:p>
    <w:p w:rsidR="0054524E" w:rsidRPr="0054524E" w:rsidRDefault="0054524E" w:rsidP="0054524E">
      <w:pPr>
        <w:rPr>
          <w:rStyle w:val="ac"/>
          <w:b w:val="0"/>
          <w:sz w:val="20"/>
          <w:szCs w:val="20"/>
        </w:rPr>
      </w:pPr>
      <w:r w:rsidRPr="0054524E">
        <w:rPr>
          <w:rStyle w:val="ac"/>
          <w:b w:val="0"/>
          <w:sz w:val="20"/>
          <w:szCs w:val="20"/>
        </w:rPr>
        <w:t>б) выбрать верный способ и направление удара;</w:t>
      </w:r>
    </w:p>
    <w:p w:rsidR="0054524E" w:rsidRPr="0054524E" w:rsidRDefault="0054524E" w:rsidP="0054524E">
      <w:pPr>
        <w:rPr>
          <w:rStyle w:val="ac"/>
          <w:b w:val="0"/>
          <w:sz w:val="20"/>
          <w:szCs w:val="20"/>
        </w:rPr>
      </w:pPr>
      <w:r w:rsidRPr="0054524E">
        <w:rPr>
          <w:rStyle w:val="ac"/>
          <w:b w:val="0"/>
          <w:sz w:val="20"/>
          <w:szCs w:val="20"/>
        </w:rPr>
        <w:t>в) применять дальний удар для возвращения своих игроков из-за  противоположной лицевой линии</w:t>
      </w:r>
    </w:p>
    <w:p w:rsidR="0054524E" w:rsidRPr="0054524E" w:rsidRDefault="0054524E" w:rsidP="0054524E">
      <w:pPr>
        <w:rPr>
          <w:rStyle w:val="ac"/>
          <w:b w:val="0"/>
          <w:sz w:val="20"/>
          <w:szCs w:val="20"/>
        </w:rPr>
      </w:pPr>
      <w:r w:rsidRPr="0054524E">
        <w:rPr>
          <w:rStyle w:val="ac"/>
          <w:b w:val="0"/>
          <w:sz w:val="20"/>
          <w:szCs w:val="20"/>
        </w:rPr>
        <w:t>г) уметь  вовремя начать  перебежку  после  удара,  после броска соперников или при возврате мяча в “город” соперниками;</w:t>
      </w:r>
    </w:p>
    <w:p w:rsidR="0054524E" w:rsidRPr="0054524E" w:rsidRDefault="0054524E" w:rsidP="0054524E">
      <w:pPr>
        <w:rPr>
          <w:rStyle w:val="ac"/>
          <w:b w:val="0"/>
          <w:sz w:val="20"/>
          <w:szCs w:val="20"/>
        </w:rPr>
      </w:pPr>
      <w:r w:rsidRPr="0054524E">
        <w:rPr>
          <w:rStyle w:val="ac"/>
          <w:b w:val="0"/>
          <w:sz w:val="20"/>
          <w:szCs w:val="20"/>
        </w:rPr>
        <w:t xml:space="preserve">д) уметь </w:t>
      </w:r>
      <w:proofErr w:type="gramStart"/>
      <w:r w:rsidRPr="0054524E">
        <w:rPr>
          <w:rStyle w:val="ac"/>
          <w:b w:val="0"/>
          <w:sz w:val="20"/>
          <w:szCs w:val="20"/>
        </w:rPr>
        <w:t>при</w:t>
      </w:r>
      <w:proofErr w:type="gramEnd"/>
      <w:r w:rsidRPr="0054524E">
        <w:rPr>
          <w:rStyle w:val="ac"/>
          <w:b w:val="0"/>
          <w:sz w:val="20"/>
          <w:szCs w:val="20"/>
        </w:rPr>
        <w:t xml:space="preserve"> перебежки вовремя «оттянуть» на себя игрока соперников с мячом,  идущего  на  осаливание, чтобы  дать  возможность  своим  игрокам, несущим очки, вернуться в “город”.</w:t>
      </w:r>
    </w:p>
    <w:p w:rsidR="0054524E" w:rsidRPr="0054524E" w:rsidRDefault="0054524E" w:rsidP="0054524E">
      <w:pPr>
        <w:rPr>
          <w:sz w:val="20"/>
          <w:szCs w:val="20"/>
        </w:rPr>
      </w:pPr>
      <w:r w:rsidRPr="0054524E">
        <w:rPr>
          <w:rStyle w:val="ac"/>
          <w:b w:val="0"/>
          <w:sz w:val="20"/>
          <w:szCs w:val="20"/>
        </w:rPr>
        <w:t>ж) уметь своевременно и в нужном направлении выполнить передачу партнёрам при перехвате игрока соперников;</w:t>
      </w:r>
      <w:r w:rsidRPr="0054524E">
        <w:rPr>
          <w:sz w:val="20"/>
          <w:szCs w:val="20"/>
        </w:rPr>
        <w:t xml:space="preserve"> </w:t>
      </w:r>
    </w:p>
    <w:p w:rsidR="0054524E" w:rsidRPr="0054524E" w:rsidRDefault="0054524E" w:rsidP="0054524E">
      <w:pPr>
        <w:rPr>
          <w:sz w:val="20"/>
          <w:szCs w:val="20"/>
        </w:rPr>
      </w:pPr>
      <w:r w:rsidRPr="0054524E">
        <w:rPr>
          <w:sz w:val="20"/>
          <w:szCs w:val="20"/>
        </w:rPr>
        <w:t xml:space="preserve">з) проявлять воспитанность,  </w:t>
      </w:r>
      <w:proofErr w:type="gramStart"/>
      <w:r w:rsidRPr="0054524E">
        <w:rPr>
          <w:sz w:val="20"/>
          <w:szCs w:val="20"/>
        </w:rPr>
        <w:t>дружеские</w:t>
      </w:r>
      <w:proofErr w:type="gramEnd"/>
      <w:r w:rsidRPr="0054524E">
        <w:rPr>
          <w:sz w:val="20"/>
          <w:szCs w:val="20"/>
        </w:rPr>
        <w:t xml:space="preserve"> отношений к сопернику, товарищам, коллективу.</w:t>
      </w:r>
    </w:p>
    <w:p w:rsidR="0054524E" w:rsidRPr="0054524E" w:rsidRDefault="0054524E" w:rsidP="0054524E">
      <w:pPr>
        <w:rPr>
          <w:sz w:val="20"/>
          <w:szCs w:val="20"/>
        </w:rPr>
      </w:pPr>
    </w:p>
    <w:p w:rsidR="0054524E" w:rsidRPr="0054524E" w:rsidRDefault="0054524E" w:rsidP="0054524E">
      <w:pPr>
        <w:rPr>
          <w:rStyle w:val="ac"/>
          <w:color w:val="000000"/>
          <w:sz w:val="20"/>
          <w:szCs w:val="20"/>
        </w:rPr>
      </w:pPr>
    </w:p>
    <w:p w:rsidR="00B1782D" w:rsidRPr="0054524E" w:rsidRDefault="00B1782D" w:rsidP="00B11DB9">
      <w:pPr>
        <w:rPr>
          <w:sz w:val="20"/>
          <w:szCs w:val="20"/>
        </w:rPr>
      </w:pPr>
    </w:p>
    <w:p w:rsidR="00B1782D" w:rsidRPr="00F72A1A" w:rsidRDefault="00B1782D" w:rsidP="00B11DB9">
      <w:pPr>
        <w:rPr>
          <w:rStyle w:val="ac"/>
          <w:b w:val="0"/>
          <w:sz w:val="20"/>
          <w:szCs w:val="20"/>
        </w:rPr>
      </w:pPr>
    </w:p>
    <w:p w:rsidR="00281E08" w:rsidRDefault="00281E08" w:rsidP="00B11DB9">
      <w:pPr>
        <w:rPr>
          <w:b/>
          <w:sz w:val="20"/>
          <w:szCs w:val="20"/>
          <w:lang w:val="en-US"/>
        </w:rPr>
      </w:pPr>
    </w:p>
    <w:p w:rsidR="00AD606E" w:rsidRDefault="00AD606E" w:rsidP="00B11DB9">
      <w:pPr>
        <w:rPr>
          <w:b/>
          <w:sz w:val="20"/>
          <w:szCs w:val="20"/>
          <w:lang w:val="en-US"/>
        </w:rPr>
      </w:pPr>
    </w:p>
    <w:p w:rsidR="00AD606E" w:rsidRPr="00AD606E" w:rsidRDefault="00AD606E" w:rsidP="00B11DB9">
      <w:pPr>
        <w:rPr>
          <w:b/>
          <w:sz w:val="20"/>
          <w:szCs w:val="20"/>
          <w:lang w:val="en-US"/>
        </w:rPr>
      </w:pPr>
    </w:p>
    <w:p w:rsidR="00B1782D" w:rsidRPr="00F72A1A" w:rsidRDefault="00B1782D" w:rsidP="004A51E5">
      <w:pPr>
        <w:jc w:val="center"/>
        <w:rPr>
          <w:b/>
          <w:sz w:val="20"/>
          <w:szCs w:val="20"/>
        </w:rPr>
      </w:pPr>
      <w:r w:rsidRPr="00F72A1A">
        <w:rPr>
          <w:b/>
          <w:sz w:val="20"/>
          <w:szCs w:val="20"/>
        </w:rPr>
        <w:t>ИСПОЛЬЗОВАННАЯ  ЛИТЕРАТУРА</w:t>
      </w:r>
    </w:p>
    <w:p w:rsidR="00B1782D" w:rsidRPr="00F72A1A" w:rsidRDefault="00B1782D" w:rsidP="0030608A">
      <w:pPr>
        <w:rPr>
          <w:b/>
          <w:sz w:val="20"/>
          <w:szCs w:val="20"/>
        </w:rPr>
      </w:pPr>
    </w:p>
    <w:p w:rsidR="00B1782D" w:rsidRPr="00F72A1A" w:rsidRDefault="00B1782D" w:rsidP="0030608A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F72A1A">
        <w:rPr>
          <w:rFonts w:ascii="Times New Roman" w:hAnsi="Times New Roman"/>
          <w:sz w:val="20"/>
          <w:szCs w:val="20"/>
        </w:rPr>
        <w:t xml:space="preserve">Р.М Валиханов, </w:t>
      </w:r>
      <w:proofErr w:type="spellStart"/>
      <w:r w:rsidRPr="00F72A1A">
        <w:rPr>
          <w:rFonts w:ascii="Times New Roman" w:hAnsi="Times New Roman"/>
          <w:sz w:val="20"/>
          <w:szCs w:val="20"/>
        </w:rPr>
        <w:t>Л.Г.Гусев</w:t>
      </w:r>
      <w:proofErr w:type="spellEnd"/>
      <w:r w:rsidRPr="00F72A1A">
        <w:rPr>
          <w:rFonts w:ascii="Times New Roman" w:hAnsi="Times New Roman"/>
          <w:sz w:val="20"/>
          <w:szCs w:val="20"/>
        </w:rPr>
        <w:t xml:space="preserve">, В.Ф. Усманов, В.И. </w:t>
      </w:r>
      <w:proofErr w:type="spellStart"/>
      <w:r w:rsidRPr="00F72A1A">
        <w:rPr>
          <w:rFonts w:ascii="Times New Roman" w:hAnsi="Times New Roman"/>
          <w:sz w:val="20"/>
          <w:szCs w:val="20"/>
        </w:rPr>
        <w:t>Щемелинин</w:t>
      </w:r>
      <w:proofErr w:type="spellEnd"/>
      <w:r w:rsidRPr="00F72A1A">
        <w:rPr>
          <w:rFonts w:ascii="Times New Roman" w:hAnsi="Times New Roman"/>
          <w:sz w:val="20"/>
          <w:szCs w:val="20"/>
        </w:rPr>
        <w:t>. Русская лапта: Технология тренировочного процесса по этапам спортивной подготовки (учебное пособие)</w:t>
      </w:r>
    </w:p>
    <w:p w:rsidR="00B1782D" w:rsidRPr="00F72A1A" w:rsidRDefault="00B1782D" w:rsidP="0030608A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F72A1A">
        <w:rPr>
          <w:rFonts w:ascii="Times New Roman" w:hAnsi="Times New Roman"/>
          <w:sz w:val="20"/>
          <w:szCs w:val="20"/>
        </w:rPr>
        <w:t>С.Е.Андреев</w:t>
      </w:r>
      <w:proofErr w:type="spellEnd"/>
      <w:r w:rsidRPr="00F72A1A">
        <w:rPr>
          <w:rFonts w:ascii="Times New Roman" w:hAnsi="Times New Roman"/>
          <w:sz w:val="20"/>
          <w:szCs w:val="20"/>
        </w:rPr>
        <w:t>. Спортивная  лапта. Технико-тактическая характеристика игр</w:t>
      </w:r>
      <w:proofErr w:type="gramStart"/>
      <w:r w:rsidRPr="00F72A1A">
        <w:rPr>
          <w:rFonts w:ascii="Times New Roman" w:hAnsi="Times New Roman"/>
          <w:sz w:val="20"/>
          <w:szCs w:val="20"/>
        </w:rPr>
        <w:t>ы(</w:t>
      </w:r>
      <w:proofErr w:type="gramEnd"/>
      <w:r w:rsidRPr="00F72A1A">
        <w:rPr>
          <w:rFonts w:ascii="Times New Roman" w:hAnsi="Times New Roman"/>
          <w:sz w:val="20"/>
          <w:szCs w:val="20"/>
        </w:rPr>
        <w:t>методика обучения).</w:t>
      </w:r>
    </w:p>
    <w:p w:rsidR="00B1782D" w:rsidRDefault="00B1782D" w:rsidP="0030608A">
      <w:pPr>
        <w:pStyle w:val="a6"/>
        <w:numPr>
          <w:ilvl w:val="0"/>
          <w:numId w:val="10"/>
        </w:numPr>
        <w:spacing w:line="240" w:lineRule="auto"/>
        <w:rPr>
          <w:rStyle w:val="text1"/>
          <w:rFonts w:ascii="Times New Roman" w:hAnsi="Times New Roman" w:cs="Times New Roman"/>
          <w:color w:val="000000"/>
        </w:rPr>
      </w:pPr>
      <w:r w:rsidRPr="00F72A1A">
        <w:rPr>
          <w:rStyle w:val="text1"/>
          <w:rFonts w:ascii="Times New Roman" w:hAnsi="Times New Roman" w:cs="Times New Roman"/>
          <w:color w:val="000000"/>
        </w:rPr>
        <w:t>Русская лапта: Примерная программа спортивной подго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товки для детско-юношеских спортивных школ, специализи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рованных детско-юношеских школ олимпийского резерва, школ высшего спортив</w:t>
      </w:r>
      <w:r w:rsidRPr="00F72A1A">
        <w:rPr>
          <w:rStyle w:val="text1"/>
          <w:rFonts w:ascii="Times New Roman" w:hAnsi="Times New Roman" w:cs="Times New Roman"/>
          <w:color w:val="000000"/>
        </w:rPr>
        <w:softHyphen/>
        <w:t>ного мастерства. - М.: Советский спорт, 2004. - 80 с.</w:t>
      </w:r>
    </w:p>
    <w:p w:rsidR="0054524E" w:rsidRDefault="0054524E" w:rsidP="0054524E">
      <w:pPr>
        <w:rPr>
          <w:color w:val="000000"/>
          <w:sz w:val="20"/>
          <w:szCs w:val="20"/>
        </w:rPr>
      </w:pPr>
    </w:p>
    <w:p w:rsidR="0054524E" w:rsidRDefault="0054524E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Default="00EF734C" w:rsidP="0054524E">
      <w:pPr>
        <w:rPr>
          <w:color w:val="000000"/>
          <w:sz w:val="20"/>
          <w:szCs w:val="20"/>
        </w:rPr>
      </w:pPr>
    </w:p>
    <w:p w:rsidR="00EF734C" w:rsidRPr="00AD606E" w:rsidRDefault="00EF734C" w:rsidP="0054524E">
      <w:pPr>
        <w:rPr>
          <w:color w:val="000000"/>
          <w:sz w:val="20"/>
          <w:szCs w:val="20"/>
          <w:lang w:val="en-US"/>
        </w:rPr>
      </w:pPr>
      <w:bookmarkStart w:id="0" w:name="_GoBack"/>
      <w:bookmarkEnd w:id="0"/>
    </w:p>
    <w:sectPr w:rsidR="00EF734C" w:rsidRPr="00AD606E" w:rsidSect="00633B15">
      <w:footerReference w:type="default" r:id="rId10"/>
      <w:pgSz w:w="8419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979" w:rsidRDefault="008A6979" w:rsidP="00B1782D">
      <w:r>
        <w:separator/>
      </w:r>
    </w:p>
  </w:endnote>
  <w:endnote w:type="continuationSeparator" w:id="0">
    <w:p w:rsidR="008A6979" w:rsidRDefault="008A6979" w:rsidP="00B17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196918"/>
      <w:docPartObj>
        <w:docPartGallery w:val="Page Numbers (Bottom of Page)"/>
        <w:docPartUnique/>
      </w:docPartObj>
    </w:sdtPr>
    <w:sdtEndPr/>
    <w:sdtContent>
      <w:p w:rsidR="00570961" w:rsidRDefault="005709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06E">
          <w:rPr>
            <w:noProof/>
          </w:rPr>
          <w:t>12</w:t>
        </w:r>
        <w:r>
          <w:fldChar w:fldCharType="end"/>
        </w:r>
      </w:p>
    </w:sdtContent>
  </w:sdt>
  <w:p w:rsidR="00570961" w:rsidRDefault="005709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979" w:rsidRDefault="008A6979" w:rsidP="00B1782D">
      <w:r>
        <w:separator/>
      </w:r>
    </w:p>
  </w:footnote>
  <w:footnote w:type="continuationSeparator" w:id="0">
    <w:p w:rsidR="008A6979" w:rsidRDefault="008A6979" w:rsidP="00B17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24"/>
        </w:tabs>
        <w:ind w:left="1424" w:hanging="360"/>
      </w:pPr>
    </w:lvl>
  </w:abstractNum>
  <w:abstractNum w:abstractNumId="1">
    <w:nsid w:val="0000000F"/>
    <w:multiLevelType w:val="singleLevel"/>
    <w:tmpl w:val="0000000F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>
    <w:nsid w:val="00000011"/>
    <w:multiLevelType w:val="singleLevel"/>
    <w:tmpl w:val="00000011"/>
    <w:name w:val="WW8Num17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>
    <w:nsid w:val="00000012"/>
    <w:multiLevelType w:val="singleLevel"/>
    <w:tmpl w:val="00000012"/>
    <w:name w:val="WW8Num18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1640487"/>
    <w:multiLevelType w:val="hybridMultilevel"/>
    <w:tmpl w:val="74DA6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244ED"/>
    <w:multiLevelType w:val="hybridMultilevel"/>
    <w:tmpl w:val="02F031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232F6"/>
    <w:multiLevelType w:val="hybridMultilevel"/>
    <w:tmpl w:val="4C74807C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>
    <w:nsid w:val="2B3D7BFB"/>
    <w:multiLevelType w:val="hybridMultilevel"/>
    <w:tmpl w:val="42BC7DE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47623DA1"/>
    <w:multiLevelType w:val="hybridMultilevel"/>
    <w:tmpl w:val="CF38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77CD7"/>
    <w:multiLevelType w:val="hybridMultilevel"/>
    <w:tmpl w:val="334C7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855BA6"/>
    <w:multiLevelType w:val="hybridMultilevel"/>
    <w:tmpl w:val="8092064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2D"/>
    <w:rsid w:val="000A783A"/>
    <w:rsid w:val="00147DF8"/>
    <w:rsid w:val="002741A6"/>
    <w:rsid w:val="00281E08"/>
    <w:rsid w:val="00286549"/>
    <w:rsid w:val="00292EAC"/>
    <w:rsid w:val="002C7597"/>
    <w:rsid w:val="002E4FAF"/>
    <w:rsid w:val="0030608A"/>
    <w:rsid w:val="0036639F"/>
    <w:rsid w:val="003A5F46"/>
    <w:rsid w:val="003D1DBB"/>
    <w:rsid w:val="004A2550"/>
    <w:rsid w:val="004A51E5"/>
    <w:rsid w:val="004B37F5"/>
    <w:rsid w:val="0054524E"/>
    <w:rsid w:val="00570961"/>
    <w:rsid w:val="00632DAE"/>
    <w:rsid w:val="00633B15"/>
    <w:rsid w:val="006573B8"/>
    <w:rsid w:val="00660D0A"/>
    <w:rsid w:val="006654C6"/>
    <w:rsid w:val="00682184"/>
    <w:rsid w:val="006D485B"/>
    <w:rsid w:val="0072593D"/>
    <w:rsid w:val="00777E5E"/>
    <w:rsid w:val="007F14DC"/>
    <w:rsid w:val="00811AC0"/>
    <w:rsid w:val="00835561"/>
    <w:rsid w:val="008A6979"/>
    <w:rsid w:val="00910EB3"/>
    <w:rsid w:val="009445EB"/>
    <w:rsid w:val="009935A6"/>
    <w:rsid w:val="009B1355"/>
    <w:rsid w:val="009C1951"/>
    <w:rsid w:val="009E7FD6"/>
    <w:rsid w:val="00A37EFC"/>
    <w:rsid w:val="00AD606E"/>
    <w:rsid w:val="00B02861"/>
    <w:rsid w:val="00B11DB9"/>
    <w:rsid w:val="00B1782D"/>
    <w:rsid w:val="00B84853"/>
    <w:rsid w:val="00BD10F0"/>
    <w:rsid w:val="00C029B4"/>
    <w:rsid w:val="00C107BE"/>
    <w:rsid w:val="00C4009F"/>
    <w:rsid w:val="00C808B8"/>
    <w:rsid w:val="00CA657F"/>
    <w:rsid w:val="00CB4EB7"/>
    <w:rsid w:val="00CC0F48"/>
    <w:rsid w:val="00CF65BC"/>
    <w:rsid w:val="00D85478"/>
    <w:rsid w:val="00DC2257"/>
    <w:rsid w:val="00DD22BB"/>
    <w:rsid w:val="00E000D7"/>
    <w:rsid w:val="00E05A79"/>
    <w:rsid w:val="00ED0416"/>
    <w:rsid w:val="00EF734C"/>
    <w:rsid w:val="00F0058C"/>
    <w:rsid w:val="00F62A0F"/>
    <w:rsid w:val="00F64230"/>
    <w:rsid w:val="00F646DF"/>
    <w:rsid w:val="00F72A1A"/>
    <w:rsid w:val="00F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8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8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B178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17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1782D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B1782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1782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uiPriority w:val="99"/>
    <w:rsid w:val="00B1782D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B1782D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B1782D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8">
    <w:name w:val="Font Style18"/>
    <w:basedOn w:val="a0"/>
    <w:uiPriority w:val="99"/>
    <w:rsid w:val="00B1782D"/>
    <w:rPr>
      <w:rFonts w:ascii="Times New Roman" w:hAnsi="Times New Roman" w:cs="Times New Roman"/>
      <w:b/>
      <w:bCs/>
      <w:sz w:val="30"/>
      <w:szCs w:val="30"/>
    </w:rPr>
  </w:style>
  <w:style w:type="table" w:styleId="a5">
    <w:name w:val="Table Grid"/>
    <w:basedOn w:val="a1"/>
    <w:uiPriority w:val="39"/>
    <w:rsid w:val="00B178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B178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uiPriority w:val="99"/>
    <w:rsid w:val="00B1782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178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78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1">
    <w:name w:val="text1"/>
    <w:basedOn w:val="a0"/>
    <w:rsid w:val="00B1782D"/>
    <w:rPr>
      <w:rFonts w:ascii="Arial" w:hAnsi="Arial" w:cs="Arial"/>
      <w:b w:val="0"/>
      <w:bCs w:val="0"/>
      <w:color w:val="4C4C4C"/>
      <w:spacing w:val="0"/>
      <w:sz w:val="20"/>
      <w:szCs w:val="20"/>
    </w:rPr>
  </w:style>
  <w:style w:type="paragraph" w:styleId="aa">
    <w:name w:val="Normal (Web)"/>
    <w:basedOn w:val="a"/>
    <w:rsid w:val="00B1782D"/>
    <w:pPr>
      <w:suppressAutoHyphens/>
    </w:pPr>
    <w:rPr>
      <w:lang w:eastAsia="ar-SA"/>
    </w:rPr>
  </w:style>
  <w:style w:type="paragraph" w:styleId="ab">
    <w:name w:val="No Spacing"/>
    <w:uiPriority w:val="1"/>
    <w:qFormat/>
    <w:rsid w:val="00B17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B1782D"/>
    <w:rPr>
      <w:b/>
      <w:bCs/>
    </w:rPr>
  </w:style>
  <w:style w:type="paragraph" w:styleId="ad">
    <w:name w:val="header"/>
    <w:basedOn w:val="a"/>
    <w:link w:val="ae"/>
    <w:uiPriority w:val="99"/>
    <w:unhideWhenUsed/>
    <w:rsid w:val="00B1782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8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8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8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B178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17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1782D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B1782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1782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uiPriority w:val="99"/>
    <w:rsid w:val="00B1782D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B1782D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B1782D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8">
    <w:name w:val="Font Style18"/>
    <w:basedOn w:val="a0"/>
    <w:uiPriority w:val="99"/>
    <w:rsid w:val="00B1782D"/>
    <w:rPr>
      <w:rFonts w:ascii="Times New Roman" w:hAnsi="Times New Roman" w:cs="Times New Roman"/>
      <w:b/>
      <w:bCs/>
      <w:sz w:val="30"/>
      <w:szCs w:val="30"/>
    </w:rPr>
  </w:style>
  <w:style w:type="table" w:styleId="a5">
    <w:name w:val="Table Grid"/>
    <w:basedOn w:val="a1"/>
    <w:uiPriority w:val="39"/>
    <w:rsid w:val="00B178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B178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uiPriority w:val="99"/>
    <w:rsid w:val="00B1782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178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78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1">
    <w:name w:val="text1"/>
    <w:basedOn w:val="a0"/>
    <w:rsid w:val="00B1782D"/>
    <w:rPr>
      <w:rFonts w:ascii="Arial" w:hAnsi="Arial" w:cs="Arial"/>
      <w:b w:val="0"/>
      <w:bCs w:val="0"/>
      <w:color w:val="4C4C4C"/>
      <w:spacing w:val="0"/>
      <w:sz w:val="20"/>
      <w:szCs w:val="20"/>
    </w:rPr>
  </w:style>
  <w:style w:type="paragraph" w:styleId="aa">
    <w:name w:val="Normal (Web)"/>
    <w:basedOn w:val="a"/>
    <w:rsid w:val="00B1782D"/>
    <w:pPr>
      <w:suppressAutoHyphens/>
    </w:pPr>
    <w:rPr>
      <w:lang w:eastAsia="ar-SA"/>
    </w:rPr>
  </w:style>
  <w:style w:type="paragraph" w:styleId="ab">
    <w:name w:val="No Spacing"/>
    <w:uiPriority w:val="1"/>
    <w:qFormat/>
    <w:rsid w:val="00B17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B1782D"/>
    <w:rPr>
      <w:b/>
      <w:bCs/>
    </w:rPr>
  </w:style>
  <w:style w:type="paragraph" w:styleId="ad">
    <w:name w:val="header"/>
    <w:basedOn w:val="a"/>
    <w:link w:val="ae"/>
    <w:uiPriority w:val="99"/>
    <w:unhideWhenUsed/>
    <w:rsid w:val="00B1782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8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3551D-8F21-4791-B91F-7F1D1653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19</Pages>
  <Words>3554</Words>
  <Characters>20260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Татьяна Пятина</cp:lastModifiedBy>
  <cp:revision>35</cp:revision>
  <dcterms:created xsi:type="dcterms:W3CDTF">2015-08-31T05:06:00Z</dcterms:created>
  <dcterms:modified xsi:type="dcterms:W3CDTF">2015-09-12T13:09:00Z</dcterms:modified>
</cp:coreProperties>
</file>